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1E1625" w14:textId="77777777" w:rsidR="00CF66BC" w:rsidRDefault="00CF66BC" w:rsidP="00194840">
      <w:pPr>
        <w:pStyle w:val="Title"/>
        <w:spacing w:after="0"/>
      </w:pPr>
      <w:bookmarkStart w:id="0" w:name="_GoBack"/>
      <w:bookmarkEnd w:id="0"/>
      <w:r>
        <w:t>Solutions Manual</w:t>
      </w:r>
    </w:p>
    <w:p w14:paraId="69444E4C" w14:textId="77777777" w:rsidR="00A46922" w:rsidRPr="008A00AD" w:rsidRDefault="00A46922" w:rsidP="00194840">
      <w:pPr>
        <w:pStyle w:val="Heading1"/>
        <w:spacing w:before="0" w:after="0"/>
      </w:pPr>
      <w:r w:rsidRPr="008A00AD">
        <w:t>Chapter 1</w:t>
      </w:r>
      <w:r>
        <w:t>8</w:t>
      </w:r>
      <w:r w:rsidR="00CF66BC">
        <w:t>: Master Scheduling and Material Requirements Planning</w:t>
      </w:r>
    </w:p>
    <w:p w14:paraId="7C7CB709" w14:textId="77777777" w:rsidR="00A46922" w:rsidRDefault="00A46922" w:rsidP="00A46922">
      <w:pPr>
        <w:spacing w:after="0"/>
      </w:pPr>
    </w:p>
    <w:p w14:paraId="5786D705" w14:textId="77777777" w:rsidR="00A46922" w:rsidRPr="00194840" w:rsidRDefault="00A46922" w:rsidP="00A46922">
      <w:pPr>
        <w:spacing w:after="0"/>
        <w:rPr>
          <w:i/>
        </w:rPr>
      </w:pPr>
      <w:r>
        <w:t xml:space="preserve">1.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67"/>
        <w:gridCol w:w="771"/>
        <w:gridCol w:w="878"/>
        <w:gridCol w:w="655"/>
        <w:gridCol w:w="877"/>
        <w:gridCol w:w="654"/>
        <w:gridCol w:w="877"/>
        <w:gridCol w:w="654"/>
        <w:gridCol w:w="877"/>
        <w:gridCol w:w="654"/>
        <w:gridCol w:w="652"/>
      </w:tblGrid>
      <w:tr w:rsidR="00A46922" w:rsidRPr="00CF66BC" w14:paraId="550DAFEC" w14:textId="77777777" w:rsidTr="009F1822">
        <w:tc>
          <w:tcPr>
            <w:tcW w:w="904" w:type="pct"/>
          </w:tcPr>
          <w:p w14:paraId="6AF3B34E" w14:textId="77777777" w:rsidR="00A46922" w:rsidRPr="00194840" w:rsidRDefault="00BE1C05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194840">
              <w:rPr>
                <w:rFonts w:eastAsia="Times New Roman"/>
                <w:i/>
                <w:szCs w:val="20"/>
              </w:rPr>
              <w:t>Week</w:t>
            </w:r>
            <w:r w:rsidRPr="00194840">
              <w:rPr>
                <w:rFonts w:eastAsia="Times New Roman"/>
                <w:i/>
                <w:szCs w:val="20"/>
              </w:rPr>
              <w:tab/>
            </w:r>
          </w:p>
        </w:tc>
        <w:tc>
          <w:tcPr>
            <w:tcW w:w="418" w:type="pct"/>
          </w:tcPr>
          <w:p w14:paraId="2232A508" w14:textId="77777777" w:rsidR="00A46922" w:rsidRPr="00194840" w:rsidRDefault="00BE1C05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194840">
              <w:rPr>
                <w:rFonts w:eastAsia="Times New Roman"/>
                <w:i/>
                <w:szCs w:val="20"/>
              </w:rPr>
              <w:t>1</w:t>
            </w:r>
          </w:p>
        </w:tc>
        <w:tc>
          <w:tcPr>
            <w:tcW w:w="476" w:type="pct"/>
          </w:tcPr>
          <w:p w14:paraId="0BF1FAC0" w14:textId="77777777" w:rsidR="00A46922" w:rsidRPr="00194840" w:rsidRDefault="00BE1C05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194840">
              <w:rPr>
                <w:rFonts w:eastAsia="Times New Roman"/>
                <w:i/>
                <w:szCs w:val="20"/>
              </w:rPr>
              <w:t>2</w:t>
            </w:r>
          </w:p>
        </w:tc>
        <w:tc>
          <w:tcPr>
            <w:tcW w:w="355" w:type="pct"/>
          </w:tcPr>
          <w:p w14:paraId="5D2D5F3B" w14:textId="77777777" w:rsidR="00A46922" w:rsidRPr="00194840" w:rsidRDefault="00BE1C05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194840">
              <w:rPr>
                <w:rFonts w:eastAsia="Times New Roman"/>
                <w:i/>
                <w:szCs w:val="20"/>
              </w:rPr>
              <w:t>3</w:t>
            </w:r>
          </w:p>
        </w:tc>
        <w:tc>
          <w:tcPr>
            <w:tcW w:w="476" w:type="pct"/>
          </w:tcPr>
          <w:p w14:paraId="30AB3F37" w14:textId="77777777" w:rsidR="00A46922" w:rsidRPr="00194840" w:rsidRDefault="00BE1C05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194840">
              <w:rPr>
                <w:rFonts w:eastAsia="Times New Roman"/>
                <w:i/>
                <w:szCs w:val="20"/>
              </w:rPr>
              <w:t>4</w:t>
            </w:r>
          </w:p>
        </w:tc>
        <w:tc>
          <w:tcPr>
            <w:tcW w:w="355" w:type="pct"/>
          </w:tcPr>
          <w:p w14:paraId="34A4E039" w14:textId="77777777" w:rsidR="00A46922" w:rsidRPr="00194840" w:rsidRDefault="00BE1C05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194840">
              <w:rPr>
                <w:rFonts w:eastAsia="Times New Roman"/>
                <w:i/>
                <w:szCs w:val="20"/>
              </w:rPr>
              <w:t>5</w:t>
            </w:r>
          </w:p>
        </w:tc>
        <w:tc>
          <w:tcPr>
            <w:tcW w:w="476" w:type="pct"/>
          </w:tcPr>
          <w:p w14:paraId="343AA9DF" w14:textId="77777777" w:rsidR="00A46922" w:rsidRPr="00194840" w:rsidRDefault="00BE1C05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194840">
              <w:rPr>
                <w:rFonts w:eastAsia="Times New Roman"/>
                <w:i/>
                <w:szCs w:val="20"/>
              </w:rPr>
              <w:t>6</w:t>
            </w:r>
          </w:p>
        </w:tc>
        <w:tc>
          <w:tcPr>
            <w:tcW w:w="355" w:type="pct"/>
          </w:tcPr>
          <w:p w14:paraId="4993AE92" w14:textId="77777777" w:rsidR="00A46922" w:rsidRPr="00194840" w:rsidRDefault="00BE1C05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194840">
              <w:rPr>
                <w:rFonts w:eastAsia="Times New Roman"/>
                <w:i/>
                <w:szCs w:val="20"/>
              </w:rPr>
              <w:t>7</w:t>
            </w:r>
          </w:p>
        </w:tc>
        <w:tc>
          <w:tcPr>
            <w:tcW w:w="476" w:type="pct"/>
          </w:tcPr>
          <w:p w14:paraId="419CF9B8" w14:textId="77777777" w:rsidR="00A46922" w:rsidRPr="00194840" w:rsidRDefault="00BE1C05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194840">
              <w:rPr>
                <w:rFonts w:eastAsia="Times New Roman"/>
                <w:i/>
                <w:szCs w:val="20"/>
              </w:rPr>
              <w:t>8</w:t>
            </w:r>
          </w:p>
        </w:tc>
        <w:tc>
          <w:tcPr>
            <w:tcW w:w="355" w:type="pct"/>
          </w:tcPr>
          <w:p w14:paraId="3E24EA26" w14:textId="77777777" w:rsidR="00A46922" w:rsidRPr="00194840" w:rsidRDefault="00BE1C05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194840">
              <w:rPr>
                <w:rFonts w:eastAsia="Times New Roman"/>
                <w:i/>
                <w:szCs w:val="20"/>
              </w:rPr>
              <w:t>9</w:t>
            </w:r>
          </w:p>
        </w:tc>
        <w:tc>
          <w:tcPr>
            <w:tcW w:w="355" w:type="pct"/>
          </w:tcPr>
          <w:p w14:paraId="293799A2" w14:textId="77777777" w:rsidR="00A46922" w:rsidRPr="00194840" w:rsidRDefault="00BE1C05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194840">
              <w:rPr>
                <w:rFonts w:eastAsia="Times New Roman"/>
                <w:i/>
                <w:szCs w:val="20"/>
              </w:rPr>
              <w:t>10</w:t>
            </w:r>
          </w:p>
        </w:tc>
      </w:tr>
      <w:tr w:rsidR="00A46922" w:rsidRPr="00CF66BC" w14:paraId="25CFED3D" w14:textId="77777777" w:rsidTr="009F1822">
        <w:tc>
          <w:tcPr>
            <w:tcW w:w="904" w:type="pct"/>
          </w:tcPr>
          <w:p w14:paraId="0922C2EF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Forecast</w:t>
            </w:r>
          </w:p>
        </w:tc>
        <w:tc>
          <w:tcPr>
            <w:tcW w:w="418" w:type="pct"/>
          </w:tcPr>
          <w:p w14:paraId="159D0845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100</w:t>
            </w:r>
          </w:p>
        </w:tc>
        <w:tc>
          <w:tcPr>
            <w:tcW w:w="476" w:type="pct"/>
          </w:tcPr>
          <w:p w14:paraId="4452F072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90</w:t>
            </w:r>
          </w:p>
        </w:tc>
        <w:tc>
          <w:tcPr>
            <w:tcW w:w="355" w:type="pct"/>
          </w:tcPr>
          <w:p w14:paraId="3CDF13CA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100</w:t>
            </w:r>
          </w:p>
        </w:tc>
        <w:tc>
          <w:tcPr>
            <w:tcW w:w="476" w:type="pct"/>
          </w:tcPr>
          <w:p w14:paraId="55070612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120</w:t>
            </w:r>
          </w:p>
        </w:tc>
        <w:tc>
          <w:tcPr>
            <w:tcW w:w="355" w:type="pct"/>
          </w:tcPr>
          <w:p w14:paraId="0980CAA4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70</w:t>
            </w:r>
          </w:p>
        </w:tc>
        <w:tc>
          <w:tcPr>
            <w:tcW w:w="476" w:type="pct"/>
          </w:tcPr>
          <w:p w14:paraId="2CEAB0D9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85</w:t>
            </w:r>
          </w:p>
        </w:tc>
        <w:tc>
          <w:tcPr>
            <w:tcW w:w="355" w:type="pct"/>
          </w:tcPr>
          <w:p w14:paraId="428F424F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50</w:t>
            </w:r>
          </w:p>
        </w:tc>
        <w:tc>
          <w:tcPr>
            <w:tcW w:w="476" w:type="pct"/>
          </w:tcPr>
          <w:p w14:paraId="0CEFA380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60</w:t>
            </w:r>
          </w:p>
        </w:tc>
        <w:tc>
          <w:tcPr>
            <w:tcW w:w="355" w:type="pct"/>
          </w:tcPr>
          <w:p w14:paraId="60600DF6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40</w:t>
            </w:r>
          </w:p>
        </w:tc>
        <w:tc>
          <w:tcPr>
            <w:tcW w:w="355" w:type="pct"/>
          </w:tcPr>
          <w:p w14:paraId="60047380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70</w:t>
            </w:r>
          </w:p>
        </w:tc>
      </w:tr>
      <w:tr w:rsidR="00A46922" w:rsidRPr="00CF66BC" w14:paraId="673B946C" w14:textId="77777777" w:rsidTr="009F1822">
        <w:tc>
          <w:tcPr>
            <w:tcW w:w="904" w:type="pct"/>
          </w:tcPr>
          <w:p w14:paraId="34CCFAAD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 xml:space="preserve">Customer </w:t>
            </w:r>
            <w:r w:rsidR="00CF66BC">
              <w:rPr>
                <w:rFonts w:ascii="Times New Roman" w:eastAsia="Times New Roman" w:hAnsi="Times New Roman" w:cs="Times New Roman"/>
                <w:szCs w:val="20"/>
              </w:rPr>
              <w:t>o</w:t>
            </w:r>
            <w:r w:rsidRPr="00CF66BC">
              <w:rPr>
                <w:rFonts w:ascii="Times New Roman" w:eastAsia="Times New Roman" w:hAnsi="Times New Roman" w:cs="Times New Roman"/>
                <w:szCs w:val="20"/>
              </w:rPr>
              <w:t>rders</w:t>
            </w:r>
          </w:p>
        </w:tc>
        <w:tc>
          <w:tcPr>
            <w:tcW w:w="418" w:type="pct"/>
          </w:tcPr>
          <w:p w14:paraId="36B99D8F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120</w:t>
            </w:r>
          </w:p>
        </w:tc>
        <w:tc>
          <w:tcPr>
            <w:tcW w:w="476" w:type="pct"/>
          </w:tcPr>
          <w:p w14:paraId="09DE4135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90</w:t>
            </w:r>
          </w:p>
        </w:tc>
        <w:tc>
          <w:tcPr>
            <w:tcW w:w="355" w:type="pct"/>
          </w:tcPr>
          <w:p w14:paraId="2E7841F5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60</w:t>
            </w:r>
          </w:p>
        </w:tc>
        <w:tc>
          <w:tcPr>
            <w:tcW w:w="476" w:type="pct"/>
          </w:tcPr>
          <w:p w14:paraId="56871437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30</w:t>
            </w:r>
          </w:p>
        </w:tc>
        <w:tc>
          <w:tcPr>
            <w:tcW w:w="355" w:type="pct"/>
          </w:tcPr>
          <w:p w14:paraId="171F755F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476" w:type="pct"/>
          </w:tcPr>
          <w:p w14:paraId="2CE68CDD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55" w:type="pct"/>
          </w:tcPr>
          <w:p w14:paraId="23B6BB7A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476" w:type="pct"/>
          </w:tcPr>
          <w:p w14:paraId="3442EBD9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120</w:t>
            </w:r>
          </w:p>
        </w:tc>
        <w:tc>
          <w:tcPr>
            <w:tcW w:w="355" w:type="pct"/>
          </w:tcPr>
          <w:p w14:paraId="065EA3F9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80</w:t>
            </w:r>
          </w:p>
        </w:tc>
        <w:tc>
          <w:tcPr>
            <w:tcW w:w="355" w:type="pct"/>
          </w:tcPr>
          <w:p w14:paraId="77C54D83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46922" w:rsidRPr="00CF66BC" w14:paraId="1E893650" w14:textId="77777777" w:rsidTr="009F1822">
        <w:tc>
          <w:tcPr>
            <w:tcW w:w="904" w:type="pct"/>
          </w:tcPr>
          <w:p w14:paraId="73B9DA8F" w14:textId="77777777" w:rsidR="00A46922" w:rsidRPr="00CF66BC" w:rsidRDefault="00A46922" w:rsidP="009F1822">
            <w:pPr>
              <w:tabs>
                <w:tab w:val="left" w:pos="-1440"/>
              </w:tabs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 xml:space="preserve">Projected </w:t>
            </w:r>
            <w:r w:rsidR="00CF66BC">
              <w:rPr>
                <w:rFonts w:ascii="Times New Roman" w:eastAsia="Times New Roman" w:hAnsi="Times New Roman" w:cs="Times New Roman"/>
                <w:szCs w:val="20"/>
              </w:rPr>
              <w:t>o</w:t>
            </w:r>
            <w:r w:rsidRPr="00CF66BC">
              <w:rPr>
                <w:rFonts w:ascii="Times New Roman" w:eastAsia="Times New Roman" w:hAnsi="Times New Roman" w:cs="Times New Roman"/>
                <w:szCs w:val="20"/>
              </w:rPr>
              <w:t xml:space="preserve">n-hand </w:t>
            </w:r>
            <w:r w:rsidR="00CF66BC">
              <w:rPr>
                <w:rFonts w:ascii="Times New Roman" w:eastAsia="Times New Roman" w:hAnsi="Times New Roman" w:cs="Times New Roman"/>
                <w:szCs w:val="20"/>
              </w:rPr>
              <w:t>i</w:t>
            </w:r>
            <w:r w:rsidRPr="00CF66BC">
              <w:rPr>
                <w:rFonts w:ascii="Times New Roman" w:eastAsia="Times New Roman" w:hAnsi="Times New Roman" w:cs="Times New Roman"/>
                <w:szCs w:val="20"/>
              </w:rPr>
              <w:t>nventory</w:t>
            </w:r>
          </w:p>
        </w:tc>
        <w:tc>
          <w:tcPr>
            <w:tcW w:w="418" w:type="pct"/>
          </w:tcPr>
          <w:p w14:paraId="3C028C4C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t>10</w:t>
            </w:r>
          </w:p>
        </w:tc>
        <w:tc>
          <w:tcPr>
            <w:tcW w:w="476" w:type="pct"/>
          </w:tcPr>
          <w:p w14:paraId="48CD0C43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t>120</w:t>
            </w:r>
          </w:p>
        </w:tc>
        <w:tc>
          <w:tcPr>
            <w:tcW w:w="355" w:type="pct"/>
          </w:tcPr>
          <w:p w14:paraId="7D5C3935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t>20</w:t>
            </w:r>
          </w:p>
        </w:tc>
        <w:tc>
          <w:tcPr>
            <w:tcW w:w="476" w:type="pct"/>
          </w:tcPr>
          <w:p w14:paraId="560BA269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t>100</w:t>
            </w:r>
          </w:p>
        </w:tc>
        <w:tc>
          <w:tcPr>
            <w:tcW w:w="355" w:type="pct"/>
          </w:tcPr>
          <w:p w14:paraId="17626F3D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t>30</w:t>
            </w:r>
          </w:p>
        </w:tc>
        <w:tc>
          <w:tcPr>
            <w:tcW w:w="476" w:type="pct"/>
          </w:tcPr>
          <w:p w14:paraId="36522983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t>145</w:t>
            </w:r>
          </w:p>
        </w:tc>
        <w:tc>
          <w:tcPr>
            <w:tcW w:w="355" w:type="pct"/>
          </w:tcPr>
          <w:p w14:paraId="090F62D5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t>95</w:t>
            </w:r>
          </w:p>
        </w:tc>
        <w:tc>
          <w:tcPr>
            <w:tcW w:w="476" w:type="pct"/>
          </w:tcPr>
          <w:p w14:paraId="2E4F297F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t>175</w:t>
            </w:r>
          </w:p>
        </w:tc>
        <w:tc>
          <w:tcPr>
            <w:tcW w:w="355" w:type="pct"/>
          </w:tcPr>
          <w:p w14:paraId="2DF7B5BE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t>95</w:t>
            </w:r>
          </w:p>
        </w:tc>
        <w:tc>
          <w:tcPr>
            <w:tcW w:w="355" w:type="pct"/>
          </w:tcPr>
          <w:p w14:paraId="1304143D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t>25</w:t>
            </w:r>
          </w:p>
        </w:tc>
      </w:tr>
      <w:tr w:rsidR="00A46922" w:rsidRPr="00CF66BC" w14:paraId="3D746AD6" w14:textId="77777777" w:rsidTr="009F1822">
        <w:tc>
          <w:tcPr>
            <w:tcW w:w="904" w:type="pct"/>
          </w:tcPr>
          <w:p w14:paraId="10F55FDA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MPS</w:t>
            </w:r>
            <w:r w:rsidRPr="00CF66BC">
              <w:rPr>
                <w:rFonts w:ascii="Times New Roman" w:eastAsia="Times New Roman" w:hAnsi="Times New Roman" w:cs="Times New Roman"/>
                <w:szCs w:val="20"/>
              </w:rPr>
              <w:tab/>
            </w:r>
          </w:p>
        </w:tc>
        <w:tc>
          <w:tcPr>
            <w:tcW w:w="418" w:type="pct"/>
          </w:tcPr>
          <w:p w14:paraId="306AD7EF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t>0</w:t>
            </w:r>
          </w:p>
        </w:tc>
        <w:tc>
          <w:tcPr>
            <w:tcW w:w="476" w:type="pct"/>
          </w:tcPr>
          <w:p w14:paraId="0DEAA5F9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t>200</w:t>
            </w:r>
          </w:p>
        </w:tc>
        <w:tc>
          <w:tcPr>
            <w:tcW w:w="355" w:type="pct"/>
          </w:tcPr>
          <w:p w14:paraId="7DEDF322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t>0</w:t>
            </w:r>
          </w:p>
        </w:tc>
        <w:tc>
          <w:tcPr>
            <w:tcW w:w="476" w:type="pct"/>
          </w:tcPr>
          <w:p w14:paraId="2C95499A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t>200</w:t>
            </w:r>
          </w:p>
        </w:tc>
        <w:tc>
          <w:tcPr>
            <w:tcW w:w="355" w:type="pct"/>
          </w:tcPr>
          <w:p w14:paraId="7635624C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t>0</w:t>
            </w:r>
          </w:p>
        </w:tc>
        <w:tc>
          <w:tcPr>
            <w:tcW w:w="476" w:type="pct"/>
          </w:tcPr>
          <w:p w14:paraId="7908F724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t>200</w:t>
            </w:r>
          </w:p>
        </w:tc>
        <w:tc>
          <w:tcPr>
            <w:tcW w:w="355" w:type="pct"/>
          </w:tcPr>
          <w:p w14:paraId="67FE11E4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t>0</w:t>
            </w:r>
          </w:p>
        </w:tc>
        <w:tc>
          <w:tcPr>
            <w:tcW w:w="476" w:type="pct"/>
          </w:tcPr>
          <w:p w14:paraId="190154BC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t>200</w:t>
            </w:r>
          </w:p>
        </w:tc>
        <w:tc>
          <w:tcPr>
            <w:tcW w:w="355" w:type="pct"/>
          </w:tcPr>
          <w:p w14:paraId="631C8244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t>0</w:t>
            </w:r>
          </w:p>
        </w:tc>
        <w:tc>
          <w:tcPr>
            <w:tcW w:w="355" w:type="pct"/>
          </w:tcPr>
          <w:p w14:paraId="57BE5FF7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t>0</w:t>
            </w:r>
          </w:p>
        </w:tc>
      </w:tr>
      <w:tr w:rsidR="00A46922" w:rsidRPr="00CF66BC" w14:paraId="25C1F162" w14:textId="77777777" w:rsidTr="009F1822">
        <w:tc>
          <w:tcPr>
            <w:tcW w:w="904" w:type="pct"/>
          </w:tcPr>
          <w:p w14:paraId="363360FF" w14:textId="77777777" w:rsidR="00A46922" w:rsidRPr="00CF66BC" w:rsidRDefault="00A46922" w:rsidP="009F1822">
            <w:pPr>
              <w:tabs>
                <w:tab w:val="left" w:pos="-1440"/>
              </w:tabs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Available-to-</w:t>
            </w:r>
            <w:r w:rsidR="00CF66BC">
              <w:rPr>
                <w:rFonts w:ascii="Times New Roman" w:eastAsia="Times New Roman" w:hAnsi="Times New Roman" w:cs="Times New Roman"/>
                <w:szCs w:val="20"/>
              </w:rPr>
              <w:t>p</w:t>
            </w:r>
            <w:r w:rsidRPr="00CF66BC">
              <w:rPr>
                <w:rFonts w:ascii="Times New Roman" w:eastAsia="Times New Roman" w:hAnsi="Times New Roman" w:cs="Times New Roman"/>
                <w:szCs w:val="20"/>
              </w:rPr>
              <w:t>romise (ATP)</w:t>
            </w:r>
          </w:p>
        </w:tc>
        <w:tc>
          <w:tcPr>
            <w:tcW w:w="418" w:type="pct"/>
          </w:tcPr>
          <w:p w14:paraId="6C1CD486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t>0</w:t>
            </w:r>
          </w:p>
        </w:tc>
        <w:tc>
          <w:tcPr>
            <w:tcW w:w="476" w:type="pct"/>
          </w:tcPr>
          <w:p w14:paraId="29121A3C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t>50</w:t>
            </w:r>
          </w:p>
        </w:tc>
        <w:tc>
          <w:tcPr>
            <w:tcW w:w="355" w:type="pct"/>
          </w:tcPr>
          <w:p w14:paraId="36852585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t>0</w:t>
            </w:r>
          </w:p>
        </w:tc>
        <w:tc>
          <w:tcPr>
            <w:tcW w:w="476" w:type="pct"/>
          </w:tcPr>
          <w:p w14:paraId="2CFD4239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t>170</w:t>
            </w:r>
          </w:p>
        </w:tc>
        <w:tc>
          <w:tcPr>
            <w:tcW w:w="355" w:type="pct"/>
          </w:tcPr>
          <w:p w14:paraId="0AE2558F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t>0</w:t>
            </w:r>
          </w:p>
        </w:tc>
        <w:tc>
          <w:tcPr>
            <w:tcW w:w="476" w:type="pct"/>
          </w:tcPr>
          <w:p w14:paraId="27F9020D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t>200</w:t>
            </w:r>
          </w:p>
        </w:tc>
        <w:tc>
          <w:tcPr>
            <w:tcW w:w="355" w:type="pct"/>
          </w:tcPr>
          <w:p w14:paraId="16D081EB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t>0</w:t>
            </w:r>
          </w:p>
        </w:tc>
        <w:tc>
          <w:tcPr>
            <w:tcW w:w="476" w:type="pct"/>
          </w:tcPr>
          <w:p w14:paraId="5814DC00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t>0</w:t>
            </w:r>
          </w:p>
        </w:tc>
        <w:tc>
          <w:tcPr>
            <w:tcW w:w="355" w:type="pct"/>
          </w:tcPr>
          <w:p w14:paraId="3348DEB7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t>0</w:t>
            </w:r>
          </w:p>
        </w:tc>
        <w:tc>
          <w:tcPr>
            <w:tcW w:w="355" w:type="pct"/>
          </w:tcPr>
          <w:p w14:paraId="0D94EFD8" w14:textId="77777777" w:rsidR="00A46922" w:rsidRPr="00CF66BC" w:rsidRDefault="00A46922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t>0</w:t>
            </w:r>
          </w:p>
        </w:tc>
      </w:tr>
    </w:tbl>
    <w:p w14:paraId="1C56141F" w14:textId="77777777" w:rsidR="00F069FA" w:rsidRDefault="0045544A" w:rsidP="00A46922">
      <w:pPr>
        <w:spacing w:after="0"/>
      </w:pPr>
      <w:r>
        <w:t>Cognitive Domain: Comprehension</w:t>
      </w:r>
    </w:p>
    <w:p w14:paraId="2D4EA2BC" w14:textId="77777777" w:rsidR="00A46922" w:rsidRPr="00CF66BC" w:rsidRDefault="00F069FA" w:rsidP="00A46922">
      <w:pPr>
        <w:spacing w:after="0"/>
      </w:pPr>
      <w:r>
        <w:t>Difficulty Level: Medium</w:t>
      </w:r>
    </w:p>
    <w:p w14:paraId="3CC5C5FD" w14:textId="77777777" w:rsidR="00A46922" w:rsidRPr="00CF66BC" w:rsidRDefault="00A46922" w:rsidP="00A46922">
      <w:pPr>
        <w:spacing w:after="0"/>
      </w:pPr>
    </w:p>
    <w:p w14:paraId="0A493D86" w14:textId="77777777" w:rsidR="00A46922" w:rsidRPr="00CF66BC" w:rsidRDefault="00A46922" w:rsidP="00A46922">
      <w:pPr>
        <w:spacing w:after="0" w:line="480" w:lineRule="auto"/>
        <w:rPr>
          <w:szCs w:val="20"/>
        </w:rPr>
      </w:pPr>
      <w:r w:rsidRPr="00CF66BC">
        <w:rPr>
          <w:szCs w:val="20"/>
        </w:rPr>
        <w:t xml:space="preserve">2.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816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 w:rsidR="00CF66BC" w:rsidRPr="00CF66BC" w14:paraId="50B304EE" w14:textId="77777777" w:rsidTr="00CF66BC">
        <w:tc>
          <w:tcPr>
            <w:tcW w:w="2070" w:type="pct"/>
          </w:tcPr>
          <w:p w14:paraId="36CA0384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i/>
                <w:szCs w:val="20"/>
              </w:rPr>
              <w:t>Week</w:t>
            </w:r>
            <w:r w:rsidRPr="00CF66BC">
              <w:rPr>
                <w:rFonts w:ascii="Times New Roman" w:eastAsia="Times New Roman" w:hAnsi="Times New Roman" w:cs="Times New Roman"/>
                <w:i/>
                <w:szCs w:val="20"/>
              </w:rPr>
              <w:tab/>
            </w:r>
          </w:p>
        </w:tc>
        <w:tc>
          <w:tcPr>
            <w:tcW w:w="366" w:type="pct"/>
          </w:tcPr>
          <w:p w14:paraId="7EF59D84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i/>
                <w:szCs w:val="20"/>
              </w:rPr>
              <w:t>1</w:t>
            </w:r>
          </w:p>
        </w:tc>
        <w:tc>
          <w:tcPr>
            <w:tcW w:w="366" w:type="pct"/>
          </w:tcPr>
          <w:p w14:paraId="2FA8C47E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i/>
                <w:szCs w:val="20"/>
              </w:rPr>
              <w:t>2</w:t>
            </w:r>
          </w:p>
        </w:tc>
        <w:tc>
          <w:tcPr>
            <w:tcW w:w="366" w:type="pct"/>
          </w:tcPr>
          <w:p w14:paraId="7886F335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i/>
                <w:szCs w:val="20"/>
              </w:rPr>
              <w:t>3</w:t>
            </w:r>
          </w:p>
        </w:tc>
        <w:tc>
          <w:tcPr>
            <w:tcW w:w="366" w:type="pct"/>
          </w:tcPr>
          <w:p w14:paraId="6C2D257F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i/>
                <w:szCs w:val="20"/>
              </w:rPr>
              <w:t>4</w:t>
            </w:r>
          </w:p>
        </w:tc>
        <w:tc>
          <w:tcPr>
            <w:tcW w:w="366" w:type="pct"/>
          </w:tcPr>
          <w:p w14:paraId="1B04730C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i/>
                <w:szCs w:val="20"/>
              </w:rPr>
              <w:t>5</w:t>
            </w:r>
          </w:p>
        </w:tc>
        <w:tc>
          <w:tcPr>
            <w:tcW w:w="366" w:type="pct"/>
          </w:tcPr>
          <w:p w14:paraId="14BE5B38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i/>
                <w:szCs w:val="20"/>
              </w:rPr>
              <w:t>6</w:t>
            </w:r>
          </w:p>
        </w:tc>
        <w:tc>
          <w:tcPr>
            <w:tcW w:w="366" w:type="pct"/>
          </w:tcPr>
          <w:p w14:paraId="65BE2E3C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i/>
                <w:szCs w:val="20"/>
              </w:rPr>
              <w:t>7</w:t>
            </w:r>
          </w:p>
        </w:tc>
        <w:tc>
          <w:tcPr>
            <w:tcW w:w="366" w:type="pct"/>
          </w:tcPr>
          <w:p w14:paraId="4C00AB28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i/>
                <w:szCs w:val="20"/>
              </w:rPr>
              <w:t>8</w:t>
            </w:r>
          </w:p>
        </w:tc>
      </w:tr>
      <w:tr w:rsidR="00CF66BC" w:rsidRPr="00CF66BC" w14:paraId="6DAF35D5" w14:textId="77777777" w:rsidTr="00CF66BC">
        <w:tc>
          <w:tcPr>
            <w:tcW w:w="2070" w:type="pct"/>
          </w:tcPr>
          <w:p w14:paraId="7ED111C6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Forecast</w:t>
            </w:r>
          </w:p>
        </w:tc>
        <w:tc>
          <w:tcPr>
            <w:tcW w:w="366" w:type="pct"/>
          </w:tcPr>
          <w:p w14:paraId="35A3C7AD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120</w:t>
            </w:r>
          </w:p>
        </w:tc>
        <w:tc>
          <w:tcPr>
            <w:tcW w:w="366" w:type="pct"/>
          </w:tcPr>
          <w:p w14:paraId="672FFD4E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100</w:t>
            </w:r>
          </w:p>
        </w:tc>
        <w:tc>
          <w:tcPr>
            <w:tcW w:w="366" w:type="pct"/>
          </w:tcPr>
          <w:p w14:paraId="371581C9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130</w:t>
            </w:r>
          </w:p>
        </w:tc>
        <w:tc>
          <w:tcPr>
            <w:tcW w:w="366" w:type="pct"/>
          </w:tcPr>
          <w:p w14:paraId="4F20DDCD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110</w:t>
            </w:r>
          </w:p>
        </w:tc>
        <w:tc>
          <w:tcPr>
            <w:tcW w:w="366" w:type="pct"/>
          </w:tcPr>
          <w:p w14:paraId="3AE9DCE3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140</w:t>
            </w:r>
          </w:p>
        </w:tc>
        <w:tc>
          <w:tcPr>
            <w:tcW w:w="366" w:type="pct"/>
          </w:tcPr>
          <w:p w14:paraId="38CBBB05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140</w:t>
            </w:r>
          </w:p>
        </w:tc>
        <w:tc>
          <w:tcPr>
            <w:tcW w:w="366" w:type="pct"/>
          </w:tcPr>
          <w:p w14:paraId="7AD27E63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170</w:t>
            </w:r>
          </w:p>
        </w:tc>
        <w:tc>
          <w:tcPr>
            <w:tcW w:w="366" w:type="pct"/>
          </w:tcPr>
          <w:p w14:paraId="7847986B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180</w:t>
            </w:r>
          </w:p>
        </w:tc>
      </w:tr>
      <w:tr w:rsidR="00CF66BC" w:rsidRPr="00CF66BC" w14:paraId="6A0AA6CB" w14:textId="77777777" w:rsidTr="00CF66BC">
        <w:tc>
          <w:tcPr>
            <w:tcW w:w="2070" w:type="pct"/>
          </w:tcPr>
          <w:p w14:paraId="75B11B0C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 xml:space="preserve">Customer </w:t>
            </w:r>
            <w:r>
              <w:rPr>
                <w:rFonts w:ascii="Times New Roman" w:eastAsia="Times New Roman" w:hAnsi="Times New Roman" w:cs="Times New Roman"/>
                <w:szCs w:val="20"/>
              </w:rPr>
              <w:t>o</w:t>
            </w:r>
            <w:r w:rsidRPr="00CF66BC">
              <w:rPr>
                <w:rFonts w:ascii="Times New Roman" w:eastAsia="Times New Roman" w:hAnsi="Times New Roman" w:cs="Times New Roman"/>
                <w:szCs w:val="20"/>
              </w:rPr>
              <w:t>rders</w:t>
            </w:r>
          </w:p>
        </w:tc>
        <w:tc>
          <w:tcPr>
            <w:tcW w:w="366" w:type="pct"/>
          </w:tcPr>
          <w:p w14:paraId="26678024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110</w:t>
            </w:r>
          </w:p>
        </w:tc>
        <w:tc>
          <w:tcPr>
            <w:tcW w:w="366" w:type="pct"/>
          </w:tcPr>
          <w:p w14:paraId="6BABA464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100</w:t>
            </w:r>
          </w:p>
        </w:tc>
        <w:tc>
          <w:tcPr>
            <w:tcW w:w="366" w:type="pct"/>
          </w:tcPr>
          <w:p w14:paraId="32CE7CD3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75</w:t>
            </w:r>
          </w:p>
        </w:tc>
        <w:tc>
          <w:tcPr>
            <w:tcW w:w="366" w:type="pct"/>
          </w:tcPr>
          <w:p w14:paraId="36978517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50</w:t>
            </w:r>
          </w:p>
        </w:tc>
        <w:tc>
          <w:tcPr>
            <w:tcW w:w="366" w:type="pct"/>
          </w:tcPr>
          <w:p w14:paraId="6DD9A668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32</w:t>
            </w:r>
          </w:p>
        </w:tc>
        <w:tc>
          <w:tcPr>
            <w:tcW w:w="366" w:type="pct"/>
          </w:tcPr>
          <w:p w14:paraId="51D1E8EE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11</w:t>
            </w:r>
          </w:p>
        </w:tc>
        <w:tc>
          <w:tcPr>
            <w:tcW w:w="366" w:type="pct"/>
          </w:tcPr>
          <w:p w14:paraId="7CE1C3C1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366" w:type="pct"/>
          </w:tcPr>
          <w:p w14:paraId="7C1FC662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0</w:t>
            </w:r>
          </w:p>
        </w:tc>
      </w:tr>
      <w:tr w:rsidR="00CF66BC" w:rsidRPr="00CF66BC" w14:paraId="6706138A" w14:textId="77777777" w:rsidTr="00CF66BC">
        <w:tc>
          <w:tcPr>
            <w:tcW w:w="2070" w:type="pct"/>
          </w:tcPr>
          <w:p w14:paraId="35ADAA11" w14:textId="77777777" w:rsidR="00CF66BC" w:rsidRPr="00CF66BC" w:rsidRDefault="00CF66BC" w:rsidP="009F1822">
            <w:pPr>
              <w:tabs>
                <w:tab w:val="left" w:pos="-1440"/>
              </w:tabs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 xml:space="preserve">Projected </w:t>
            </w:r>
            <w:r>
              <w:rPr>
                <w:rFonts w:ascii="Times New Roman" w:eastAsia="Times New Roman" w:hAnsi="Times New Roman" w:cs="Times New Roman"/>
                <w:szCs w:val="20"/>
              </w:rPr>
              <w:t>o</w:t>
            </w:r>
            <w:r w:rsidRPr="00CF66BC">
              <w:rPr>
                <w:rFonts w:ascii="Times New Roman" w:eastAsia="Times New Roman" w:hAnsi="Times New Roman" w:cs="Times New Roman"/>
                <w:szCs w:val="20"/>
              </w:rPr>
              <w:t xml:space="preserve">n-hand </w:t>
            </w:r>
            <w:r>
              <w:rPr>
                <w:rFonts w:ascii="Times New Roman" w:eastAsia="Times New Roman" w:hAnsi="Times New Roman" w:cs="Times New Roman"/>
                <w:szCs w:val="20"/>
              </w:rPr>
              <w:t>i</w:t>
            </w:r>
            <w:r w:rsidRPr="00CF66BC">
              <w:rPr>
                <w:rFonts w:ascii="Times New Roman" w:eastAsia="Times New Roman" w:hAnsi="Times New Roman" w:cs="Times New Roman"/>
                <w:szCs w:val="20"/>
              </w:rPr>
              <w:t>nventory</w:t>
            </w:r>
          </w:p>
        </w:tc>
        <w:tc>
          <w:tcPr>
            <w:tcW w:w="366" w:type="pct"/>
          </w:tcPr>
          <w:p w14:paraId="62620C5D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40</w:t>
            </w:r>
          </w:p>
        </w:tc>
        <w:tc>
          <w:tcPr>
            <w:tcW w:w="366" w:type="pct"/>
          </w:tcPr>
          <w:p w14:paraId="668142D8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240</w:t>
            </w:r>
          </w:p>
        </w:tc>
        <w:tc>
          <w:tcPr>
            <w:tcW w:w="366" w:type="pct"/>
          </w:tcPr>
          <w:p w14:paraId="07EE4A5D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110</w:t>
            </w:r>
          </w:p>
        </w:tc>
        <w:tc>
          <w:tcPr>
            <w:tcW w:w="366" w:type="pct"/>
          </w:tcPr>
          <w:p w14:paraId="5BA788DB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300</w:t>
            </w:r>
          </w:p>
        </w:tc>
        <w:tc>
          <w:tcPr>
            <w:tcW w:w="366" w:type="pct"/>
          </w:tcPr>
          <w:p w14:paraId="453A26CE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160</w:t>
            </w:r>
          </w:p>
        </w:tc>
        <w:tc>
          <w:tcPr>
            <w:tcW w:w="366" w:type="pct"/>
          </w:tcPr>
          <w:p w14:paraId="62EF803B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320</w:t>
            </w:r>
          </w:p>
        </w:tc>
        <w:tc>
          <w:tcPr>
            <w:tcW w:w="366" w:type="pct"/>
          </w:tcPr>
          <w:p w14:paraId="191737A5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150</w:t>
            </w:r>
          </w:p>
        </w:tc>
        <w:tc>
          <w:tcPr>
            <w:tcW w:w="366" w:type="pct"/>
          </w:tcPr>
          <w:p w14:paraId="2ABE711C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270</w:t>
            </w:r>
          </w:p>
        </w:tc>
      </w:tr>
      <w:tr w:rsidR="00CF66BC" w:rsidRPr="00CF66BC" w14:paraId="74007C7D" w14:textId="77777777" w:rsidTr="00CF66BC">
        <w:tc>
          <w:tcPr>
            <w:tcW w:w="2070" w:type="pct"/>
          </w:tcPr>
          <w:p w14:paraId="6F288333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MPS</w:t>
            </w:r>
            <w:r w:rsidRPr="00CF66BC">
              <w:rPr>
                <w:rFonts w:ascii="Times New Roman" w:eastAsia="Times New Roman" w:hAnsi="Times New Roman" w:cs="Times New Roman"/>
                <w:szCs w:val="20"/>
              </w:rPr>
              <w:tab/>
            </w:r>
          </w:p>
        </w:tc>
        <w:tc>
          <w:tcPr>
            <w:tcW w:w="366" w:type="pct"/>
          </w:tcPr>
          <w:p w14:paraId="003E3537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66" w:type="pct"/>
          </w:tcPr>
          <w:p w14:paraId="6D8C31DB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300</w:t>
            </w:r>
          </w:p>
        </w:tc>
        <w:tc>
          <w:tcPr>
            <w:tcW w:w="366" w:type="pct"/>
          </w:tcPr>
          <w:p w14:paraId="36618536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66" w:type="pct"/>
          </w:tcPr>
          <w:p w14:paraId="56404AFF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300</w:t>
            </w:r>
          </w:p>
        </w:tc>
        <w:tc>
          <w:tcPr>
            <w:tcW w:w="366" w:type="pct"/>
          </w:tcPr>
          <w:p w14:paraId="7B8A056E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66" w:type="pct"/>
          </w:tcPr>
          <w:p w14:paraId="78FF4345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300</w:t>
            </w:r>
          </w:p>
        </w:tc>
        <w:tc>
          <w:tcPr>
            <w:tcW w:w="366" w:type="pct"/>
          </w:tcPr>
          <w:p w14:paraId="73C4A713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66" w:type="pct"/>
          </w:tcPr>
          <w:p w14:paraId="5A4A6B3A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300</w:t>
            </w:r>
          </w:p>
        </w:tc>
      </w:tr>
      <w:tr w:rsidR="00CF66BC" w:rsidRPr="00CF66BC" w14:paraId="7126EB85" w14:textId="77777777" w:rsidTr="00CF66BC">
        <w:tc>
          <w:tcPr>
            <w:tcW w:w="2070" w:type="pct"/>
          </w:tcPr>
          <w:p w14:paraId="51B4C13E" w14:textId="77777777" w:rsidR="00CF66BC" w:rsidRPr="00CF66BC" w:rsidRDefault="00CF66BC" w:rsidP="009F1822">
            <w:pPr>
              <w:tabs>
                <w:tab w:val="left" w:pos="-1440"/>
              </w:tabs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Available-to-</w:t>
            </w:r>
            <w:r>
              <w:rPr>
                <w:rFonts w:ascii="Times New Roman" w:eastAsia="Times New Roman" w:hAnsi="Times New Roman" w:cs="Times New Roman"/>
                <w:szCs w:val="20"/>
              </w:rPr>
              <w:t>p</w:t>
            </w:r>
            <w:r w:rsidRPr="00CF66BC">
              <w:rPr>
                <w:rFonts w:ascii="Times New Roman" w:eastAsia="Times New Roman" w:hAnsi="Times New Roman" w:cs="Times New Roman"/>
                <w:szCs w:val="20"/>
              </w:rPr>
              <w:t>romise (ATP)</w:t>
            </w:r>
          </w:p>
        </w:tc>
        <w:tc>
          <w:tcPr>
            <w:tcW w:w="366" w:type="pct"/>
          </w:tcPr>
          <w:p w14:paraId="1E664EDA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50</w:t>
            </w:r>
          </w:p>
        </w:tc>
        <w:tc>
          <w:tcPr>
            <w:tcW w:w="366" w:type="pct"/>
          </w:tcPr>
          <w:p w14:paraId="55EBC72D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125</w:t>
            </w:r>
          </w:p>
        </w:tc>
        <w:tc>
          <w:tcPr>
            <w:tcW w:w="366" w:type="pct"/>
          </w:tcPr>
          <w:p w14:paraId="5144FC36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66" w:type="pct"/>
          </w:tcPr>
          <w:p w14:paraId="5E8C8EEA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218</w:t>
            </w:r>
          </w:p>
        </w:tc>
        <w:tc>
          <w:tcPr>
            <w:tcW w:w="366" w:type="pct"/>
          </w:tcPr>
          <w:p w14:paraId="5153850B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66" w:type="pct"/>
          </w:tcPr>
          <w:p w14:paraId="0C23CF44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284</w:t>
            </w:r>
          </w:p>
        </w:tc>
        <w:tc>
          <w:tcPr>
            <w:tcW w:w="366" w:type="pct"/>
          </w:tcPr>
          <w:p w14:paraId="54D31621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66" w:type="pct"/>
          </w:tcPr>
          <w:p w14:paraId="4104D332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300</w:t>
            </w:r>
          </w:p>
        </w:tc>
      </w:tr>
    </w:tbl>
    <w:p w14:paraId="7D263CA8" w14:textId="77777777" w:rsidR="00F069FA" w:rsidRDefault="0045544A" w:rsidP="00A46922">
      <w:pPr>
        <w:spacing w:after="0"/>
      </w:pPr>
      <w:r>
        <w:t>Cognitive Domain: Comprehension</w:t>
      </w:r>
    </w:p>
    <w:p w14:paraId="3EF1F63D" w14:textId="77777777" w:rsidR="00A46922" w:rsidRPr="00CF66BC" w:rsidRDefault="00F069FA" w:rsidP="00A46922">
      <w:pPr>
        <w:spacing w:after="0"/>
      </w:pPr>
      <w:r>
        <w:t>Difficulty Level: Medium</w:t>
      </w:r>
    </w:p>
    <w:p w14:paraId="638049B7" w14:textId="77777777" w:rsidR="00A46922" w:rsidRPr="00CF66BC" w:rsidRDefault="00A46922" w:rsidP="00A46922">
      <w:pPr>
        <w:spacing w:after="0" w:line="480" w:lineRule="auto"/>
        <w:rPr>
          <w:szCs w:val="20"/>
        </w:rPr>
      </w:pPr>
    </w:p>
    <w:p w14:paraId="4B98DD3A" w14:textId="77777777" w:rsidR="00A46922" w:rsidRPr="00CF66BC" w:rsidRDefault="00A46922" w:rsidP="00A46922">
      <w:pPr>
        <w:spacing w:after="0"/>
        <w:rPr>
          <w:szCs w:val="20"/>
        </w:rPr>
      </w:pPr>
      <w:r w:rsidRPr="00CF66BC">
        <w:rPr>
          <w:szCs w:val="20"/>
        </w:rPr>
        <w:t xml:space="preserve">3.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56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</w:tblGrid>
      <w:tr w:rsidR="00CF66BC" w:rsidRPr="00CF66BC" w14:paraId="74D0D707" w14:textId="77777777" w:rsidTr="009F1822">
        <w:tc>
          <w:tcPr>
            <w:tcW w:w="1929" w:type="pct"/>
          </w:tcPr>
          <w:p w14:paraId="426BDB8D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i/>
                <w:szCs w:val="20"/>
              </w:rPr>
              <w:t>Week</w:t>
            </w:r>
            <w:r w:rsidRPr="00CF66BC">
              <w:rPr>
                <w:rFonts w:ascii="Times New Roman" w:eastAsia="Times New Roman" w:hAnsi="Times New Roman" w:cs="Times New Roman"/>
                <w:i/>
                <w:szCs w:val="20"/>
              </w:rPr>
              <w:tab/>
            </w:r>
          </w:p>
        </w:tc>
        <w:tc>
          <w:tcPr>
            <w:tcW w:w="341" w:type="pct"/>
          </w:tcPr>
          <w:p w14:paraId="3ED29620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i/>
                <w:szCs w:val="20"/>
              </w:rPr>
              <w:t>1</w:t>
            </w:r>
          </w:p>
        </w:tc>
        <w:tc>
          <w:tcPr>
            <w:tcW w:w="341" w:type="pct"/>
          </w:tcPr>
          <w:p w14:paraId="2FD624AA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i/>
                <w:szCs w:val="20"/>
              </w:rPr>
              <w:t>2</w:t>
            </w:r>
          </w:p>
        </w:tc>
        <w:tc>
          <w:tcPr>
            <w:tcW w:w="341" w:type="pct"/>
          </w:tcPr>
          <w:p w14:paraId="45495BD5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i/>
                <w:szCs w:val="20"/>
              </w:rPr>
              <w:t>3</w:t>
            </w:r>
          </w:p>
        </w:tc>
        <w:tc>
          <w:tcPr>
            <w:tcW w:w="341" w:type="pct"/>
          </w:tcPr>
          <w:p w14:paraId="2A54DE8F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i/>
                <w:szCs w:val="20"/>
              </w:rPr>
              <w:t>4</w:t>
            </w:r>
          </w:p>
        </w:tc>
        <w:tc>
          <w:tcPr>
            <w:tcW w:w="341" w:type="pct"/>
          </w:tcPr>
          <w:p w14:paraId="14EAE82C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i/>
                <w:szCs w:val="20"/>
              </w:rPr>
              <w:t>5</w:t>
            </w:r>
          </w:p>
        </w:tc>
        <w:tc>
          <w:tcPr>
            <w:tcW w:w="341" w:type="pct"/>
          </w:tcPr>
          <w:p w14:paraId="12D999C2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i/>
                <w:szCs w:val="20"/>
              </w:rPr>
              <w:t>6</w:t>
            </w:r>
          </w:p>
        </w:tc>
        <w:tc>
          <w:tcPr>
            <w:tcW w:w="341" w:type="pct"/>
          </w:tcPr>
          <w:p w14:paraId="40EC5CAD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i/>
                <w:szCs w:val="20"/>
              </w:rPr>
              <w:t>7</w:t>
            </w:r>
          </w:p>
        </w:tc>
        <w:tc>
          <w:tcPr>
            <w:tcW w:w="341" w:type="pct"/>
          </w:tcPr>
          <w:p w14:paraId="46AC3156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i/>
                <w:szCs w:val="20"/>
              </w:rPr>
              <w:t>8</w:t>
            </w:r>
          </w:p>
        </w:tc>
        <w:tc>
          <w:tcPr>
            <w:tcW w:w="341" w:type="pct"/>
          </w:tcPr>
          <w:p w14:paraId="56ED9DF0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i/>
                <w:szCs w:val="20"/>
              </w:rPr>
              <w:t>9</w:t>
            </w:r>
          </w:p>
        </w:tc>
      </w:tr>
      <w:tr w:rsidR="00CF66BC" w:rsidRPr="00CF66BC" w14:paraId="02C7F008" w14:textId="77777777" w:rsidTr="009F1822">
        <w:tc>
          <w:tcPr>
            <w:tcW w:w="1929" w:type="pct"/>
          </w:tcPr>
          <w:p w14:paraId="0AD61564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Forecast</w:t>
            </w:r>
          </w:p>
        </w:tc>
        <w:tc>
          <w:tcPr>
            <w:tcW w:w="341" w:type="pct"/>
          </w:tcPr>
          <w:p w14:paraId="51FF5BE4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320</w:t>
            </w:r>
          </w:p>
        </w:tc>
        <w:tc>
          <w:tcPr>
            <w:tcW w:w="341" w:type="pct"/>
          </w:tcPr>
          <w:p w14:paraId="4C752D5E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100</w:t>
            </w:r>
          </w:p>
        </w:tc>
        <w:tc>
          <w:tcPr>
            <w:tcW w:w="341" w:type="pct"/>
          </w:tcPr>
          <w:p w14:paraId="465A4C6F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30</w:t>
            </w:r>
          </w:p>
        </w:tc>
        <w:tc>
          <w:tcPr>
            <w:tcW w:w="341" w:type="pct"/>
          </w:tcPr>
          <w:p w14:paraId="11331DA3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110</w:t>
            </w:r>
          </w:p>
        </w:tc>
        <w:tc>
          <w:tcPr>
            <w:tcW w:w="341" w:type="pct"/>
          </w:tcPr>
          <w:p w14:paraId="7104AB7C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40</w:t>
            </w:r>
          </w:p>
        </w:tc>
        <w:tc>
          <w:tcPr>
            <w:tcW w:w="341" w:type="pct"/>
          </w:tcPr>
          <w:p w14:paraId="5B33B9DE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240</w:t>
            </w:r>
          </w:p>
        </w:tc>
        <w:tc>
          <w:tcPr>
            <w:tcW w:w="341" w:type="pct"/>
          </w:tcPr>
          <w:p w14:paraId="6A6E635F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290</w:t>
            </w:r>
          </w:p>
        </w:tc>
        <w:tc>
          <w:tcPr>
            <w:tcW w:w="341" w:type="pct"/>
          </w:tcPr>
          <w:p w14:paraId="27E718AB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60</w:t>
            </w:r>
          </w:p>
        </w:tc>
        <w:tc>
          <w:tcPr>
            <w:tcW w:w="341" w:type="pct"/>
          </w:tcPr>
          <w:p w14:paraId="67AA13D6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410</w:t>
            </w:r>
          </w:p>
        </w:tc>
      </w:tr>
      <w:tr w:rsidR="00CF66BC" w:rsidRPr="00CF66BC" w14:paraId="4EF9AB94" w14:textId="77777777" w:rsidTr="009F1822">
        <w:tc>
          <w:tcPr>
            <w:tcW w:w="1929" w:type="pct"/>
          </w:tcPr>
          <w:p w14:paraId="4B501CFA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lastRenderedPageBreak/>
              <w:t xml:space="preserve">Customer </w:t>
            </w:r>
            <w:r>
              <w:rPr>
                <w:rFonts w:ascii="Times New Roman" w:eastAsia="Times New Roman" w:hAnsi="Times New Roman" w:cs="Times New Roman"/>
                <w:szCs w:val="20"/>
              </w:rPr>
              <w:t>o</w:t>
            </w:r>
            <w:r w:rsidRPr="00CF66BC">
              <w:rPr>
                <w:rFonts w:ascii="Times New Roman" w:eastAsia="Times New Roman" w:hAnsi="Times New Roman" w:cs="Times New Roman"/>
                <w:szCs w:val="20"/>
              </w:rPr>
              <w:t>rders</w:t>
            </w:r>
          </w:p>
        </w:tc>
        <w:tc>
          <w:tcPr>
            <w:tcW w:w="341" w:type="pct"/>
          </w:tcPr>
          <w:p w14:paraId="5B7473E5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60</w:t>
            </w:r>
          </w:p>
        </w:tc>
        <w:tc>
          <w:tcPr>
            <w:tcW w:w="341" w:type="pct"/>
          </w:tcPr>
          <w:p w14:paraId="1D8EF734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50</w:t>
            </w:r>
          </w:p>
        </w:tc>
        <w:tc>
          <w:tcPr>
            <w:tcW w:w="341" w:type="pct"/>
          </w:tcPr>
          <w:p w14:paraId="10AE45A8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80</w:t>
            </w:r>
          </w:p>
        </w:tc>
        <w:tc>
          <w:tcPr>
            <w:tcW w:w="341" w:type="pct"/>
          </w:tcPr>
          <w:p w14:paraId="08B3079D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20</w:t>
            </w:r>
          </w:p>
        </w:tc>
        <w:tc>
          <w:tcPr>
            <w:tcW w:w="341" w:type="pct"/>
          </w:tcPr>
          <w:p w14:paraId="5737D3BF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60</w:t>
            </w:r>
          </w:p>
        </w:tc>
        <w:tc>
          <w:tcPr>
            <w:tcW w:w="341" w:type="pct"/>
          </w:tcPr>
          <w:p w14:paraId="13C32BB1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60</w:t>
            </w:r>
          </w:p>
        </w:tc>
        <w:tc>
          <w:tcPr>
            <w:tcW w:w="341" w:type="pct"/>
          </w:tcPr>
          <w:p w14:paraId="416FEEF5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41" w:type="pct"/>
          </w:tcPr>
          <w:p w14:paraId="7E2EF5AE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41" w:type="pct"/>
          </w:tcPr>
          <w:p w14:paraId="6A941BC1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CF66BC" w:rsidRPr="00CF66BC" w14:paraId="286A6496" w14:textId="77777777" w:rsidTr="009F1822">
        <w:tc>
          <w:tcPr>
            <w:tcW w:w="1929" w:type="pct"/>
          </w:tcPr>
          <w:p w14:paraId="5B383F41" w14:textId="77777777" w:rsidR="00CF66BC" w:rsidRPr="00CF66BC" w:rsidRDefault="00CF66BC" w:rsidP="009F1822">
            <w:pPr>
              <w:tabs>
                <w:tab w:val="left" w:pos="-1440"/>
              </w:tabs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 xml:space="preserve">Projected </w:t>
            </w:r>
            <w:r>
              <w:rPr>
                <w:rFonts w:ascii="Times New Roman" w:eastAsia="Times New Roman" w:hAnsi="Times New Roman" w:cs="Times New Roman"/>
                <w:szCs w:val="20"/>
              </w:rPr>
              <w:t>o</w:t>
            </w:r>
            <w:r w:rsidRPr="00CF66BC">
              <w:rPr>
                <w:rFonts w:ascii="Times New Roman" w:eastAsia="Times New Roman" w:hAnsi="Times New Roman" w:cs="Times New Roman"/>
                <w:szCs w:val="20"/>
              </w:rPr>
              <w:t xml:space="preserve">n-hand </w:t>
            </w:r>
            <w:r>
              <w:rPr>
                <w:rFonts w:ascii="Times New Roman" w:eastAsia="Times New Roman" w:hAnsi="Times New Roman" w:cs="Times New Roman"/>
                <w:szCs w:val="20"/>
              </w:rPr>
              <w:t>i</w:t>
            </w:r>
            <w:r w:rsidRPr="00CF66BC">
              <w:rPr>
                <w:rFonts w:ascii="Times New Roman" w:eastAsia="Times New Roman" w:hAnsi="Times New Roman" w:cs="Times New Roman"/>
                <w:szCs w:val="20"/>
              </w:rPr>
              <w:t>nventory</w:t>
            </w:r>
          </w:p>
        </w:tc>
        <w:tc>
          <w:tcPr>
            <w:tcW w:w="341" w:type="pct"/>
          </w:tcPr>
          <w:p w14:paraId="17DF8F6F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280</w:t>
            </w:r>
          </w:p>
        </w:tc>
        <w:tc>
          <w:tcPr>
            <w:tcW w:w="341" w:type="pct"/>
          </w:tcPr>
          <w:p w14:paraId="768E6199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180</w:t>
            </w:r>
          </w:p>
        </w:tc>
        <w:tc>
          <w:tcPr>
            <w:tcW w:w="341" w:type="pct"/>
          </w:tcPr>
          <w:p w14:paraId="4F432756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100</w:t>
            </w:r>
          </w:p>
        </w:tc>
        <w:tc>
          <w:tcPr>
            <w:tcW w:w="341" w:type="pct"/>
          </w:tcPr>
          <w:p w14:paraId="5E48F8B7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290</w:t>
            </w:r>
          </w:p>
        </w:tc>
        <w:tc>
          <w:tcPr>
            <w:tcW w:w="341" w:type="pct"/>
          </w:tcPr>
          <w:p w14:paraId="307A6297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230</w:t>
            </w:r>
          </w:p>
        </w:tc>
        <w:tc>
          <w:tcPr>
            <w:tcW w:w="341" w:type="pct"/>
          </w:tcPr>
          <w:p w14:paraId="62251A16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290</w:t>
            </w:r>
          </w:p>
        </w:tc>
        <w:tc>
          <w:tcPr>
            <w:tcW w:w="341" w:type="pct"/>
          </w:tcPr>
          <w:p w14:paraId="4466B906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300</w:t>
            </w:r>
          </w:p>
        </w:tc>
        <w:tc>
          <w:tcPr>
            <w:tcW w:w="341" w:type="pct"/>
          </w:tcPr>
          <w:p w14:paraId="33D4FEC3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240</w:t>
            </w:r>
          </w:p>
        </w:tc>
        <w:tc>
          <w:tcPr>
            <w:tcW w:w="341" w:type="pct"/>
          </w:tcPr>
          <w:p w14:paraId="0D3E41AE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130</w:t>
            </w:r>
          </w:p>
        </w:tc>
      </w:tr>
      <w:tr w:rsidR="00CF66BC" w:rsidRPr="00CF66BC" w14:paraId="60C91B98" w14:textId="77777777" w:rsidTr="009F1822">
        <w:tc>
          <w:tcPr>
            <w:tcW w:w="1929" w:type="pct"/>
          </w:tcPr>
          <w:p w14:paraId="14A1A70F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MPS</w:t>
            </w:r>
            <w:r w:rsidRPr="00CF66BC">
              <w:rPr>
                <w:rFonts w:ascii="Times New Roman" w:eastAsia="Times New Roman" w:hAnsi="Times New Roman" w:cs="Times New Roman"/>
                <w:szCs w:val="20"/>
              </w:rPr>
              <w:tab/>
            </w:r>
          </w:p>
        </w:tc>
        <w:tc>
          <w:tcPr>
            <w:tcW w:w="341" w:type="pct"/>
          </w:tcPr>
          <w:p w14:paraId="1892B8C1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41" w:type="pct"/>
          </w:tcPr>
          <w:p w14:paraId="4FC67078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41" w:type="pct"/>
          </w:tcPr>
          <w:p w14:paraId="0AD599D1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300</w:t>
            </w:r>
          </w:p>
        </w:tc>
        <w:tc>
          <w:tcPr>
            <w:tcW w:w="341" w:type="pct"/>
          </w:tcPr>
          <w:p w14:paraId="3F7AA1D2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41" w:type="pct"/>
          </w:tcPr>
          <w:p w14:paraId="5E9EC649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300</w:t>
            </w:r>
          </w:p>
        </w:tc>
        <w:tc>
          <w:tcPr>
            <w:tcW w:w="341" w:type="pct"/>
          </w:tcPr>
          <w:p w14:paraId="0C29C5ED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300</w:t>
            </w:r>
          </w:p>
        </w:tc>
        <w:tc>
          <w:tcPr>
            <w:tcW w:w="341" w:type="pct"/>
          </w:tcPr>
          <w:p w14:paraId="399ABBB0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41" w:type="pct"/>
          </w:tcPr>
          <w:p w14:paraId="001F1753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300</w:t>
            </w:r>
          </w:p>
        </w:tc>
        <w:tc>
          <w:tcPr>
            <w:tcW w:w="341" w:type="pct"/>
          </w:tcPr>
          <w:p w14:paraId="43CE6A19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CF66BC" w:rsidRPr="00CF66BC" w14:paraId="4241587F" w14:textId="77777777" w:rsidTr="009F1822">
        <w:tc>
          <w:tcPr>
            <w:tcW w:w="1929" w:type="pct"/>
          </w:tcPr>
          <w:p w14:paraId="1E348EA2" w14:textId="77777777" w:rsidR="00CF66BC" w:rsidRPr="00CF66BC" w:rsidRDefault="00CF66BC" w:rsidP="009F1822">
            <w:pPr>
              <w:tabs>
                <w:tab w:val="left" w:pos="-1440"/>
              </w:tabs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Available-to-</w:t>
            </w:r>
            <w:r>
              <w:rPr>
                <w:rFonts w:ascii="Times New Roman" w:eastAsia="Times New Roman" w:hAnsi="Times New Roman" w:cs="Times New Roman"/>
                <w:szCs w:val="20"/>
              </w:rPr>
              <w:t>p</w:t>
            </w:r>
            <w:r w:rsidRPr="00CF66BC">
              <w:rPr>
                <w:rFonts w:ascii="Times New Roman" w:eastAsia="Times New Roman" w:hAnsi="Times New Roman" w:cs="Times New Roman"/>
                <w:szCs w:val="20"/>
              </w:rPr>
              <w:t>romise (ATP)</w:t>
            </w:r>
          </w:p>
        </w:tc>
        <w:tc>
          <w:tcPr>
            <w:tcW w:w="341" w:type="pct"/>
          </w:tcPr>
          <w:p w14:paraId="61508C5B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41" w:type="pct"/>
          </w:tcPr>
          <w:p w14:paraId="6A255F0A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41" w:type="pct"/>
          </w:tcPr>
          <w:p w14:paraId="36BBF69F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41" w:type="pct"/>
          </w:tcPr>
          <w:p w14:paraId="63F1127E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300</w:t>
            </w:r>
          </w:p>
        </w:tc>
        <w:tc>
          <w:tcPr>
            <w:tcW w:w="341" w:type="pct"/>
          </w:tcPr>
          <w:p w14:paraId="325F58B8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41" w:type="pct"/>
          </w:tcPr>
          <w:p w14:paraId="0EDB68BB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300</w:t>
            </w:r>
          </w:p>
        </w:tc>
        <w:tc>
          <w:tcPr>
            <w:tcW w:w="341" w:type="pct"/>
          </w:tcPr>
          <w:p w14:paraId="124D9844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300</w:t>
            </w:r>
          </w:p>
        </w:tc>
        <w:tc>
          <w:tcPr>
            <w:tcW w:w="341" w:type="pct"/>
          </w:tcPr>
          <w:p w14:paraId="45D7235F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41" w:type="pct"/>
          </w:tcPr>
          <w:p w14:paraId="6974D5F7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300</w:t>
            </w:r>
          </w:p>
        </w:tc>
      </w:tr>
      <w:tr w:rsidR="00CF66BC" w:rsidRPr="00CF66BC" w14:paraId="5F409029" w14:textId="77777777" w:rsidTr="009F1822">
        <w:tc>
          <w:tcPr>
            <w:tcW w:w="1929" w:type="pct"/>
          </w:tcPr>
          <w:p w14:paraId="5FECCBF6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Forecast</w:t>
            </w:r>
          </w:p>
        </w:tc>
        <w:tc>
          <w:tcPr>
            <w:tcW w:w="341" w:type="pct"/>
          </w:tcPr>
          <w:p w14:paraId="1A5995AE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410</w:t>
            </w:r>
          </w:p>
        </w:tc>
        <w:tc>
          <w:tcPr>
            <w:tcW w:w="341" w:type="pct"/>
          </w:tcPr>
          <w:p w14:paraId="79CFEA9B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41" w:type="pct"/>
          </w:tcPr>
          <w:p w14:paraId="38683791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41" w:type="pct"/>
          </w:tcPr>
          <w:p w14:paraId="112887E0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220</w:t>
            </w:r>
          </w:p>
        </w:tc>
        <w:tc>
          <w:tcPr>
            <w:tcW w:w="341" w:type="pct"/>
          </w:tcPr>
          <w:p w14:paraId="5AF159D1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41" w:type="pct"/>
          </w:tcPr>
          <w:p w14:paraId="780F7EAA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240</w:t>
            </w:r>
          </w:p>
        </w:tc>
        <w:tc>
          <w:tcPr>
            <w:tcW w:w="341" w:type="pct"/>
          </w:tcPr>
          <w:p w14:paraId="057B3480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300</w:t>
            </w:r>
          </w:p>
        </w:tc>
        <w:tc>
          <w:tcPr>
            <w:tcW w:w="341" w:type="pct"/>
          </w:tcPr>
          <w:p w14:paraId="6299C5F9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41" w:type="pct"/>
          </w:tcPr>
          <w:p w14:paraId="404CD97E" w14:textId="77777777" w:rsidR="00CF66BC" w:rsidRPr="00CF66BC" w:rsidRDefault="00CF66BC" w:rsidP="009F1822">
            <w:pPr>
              <w:pStyle w:val="ListParagraph"/>
              <w:tabs>
                <w:tab w:val="left" w:pos="-1440"/>
              </w:tabs>
              <w:spacing w:line="480" w:lineRule="auto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 w:rsidRPr="00CF66BC">
              <w:rPr>
                <w:rFonts w:ascii="Times New Roman" w:eastAsia="Times New Roman" w:hAnsi="Times New Roman" w:cs="Times New Roman"/>
                <w:szCs w:val="20"/>
              </w:rPr>
              <w:t>300</w:t>
            </w:r>
          </w:p>
        </w:tc>
      </w:tr>
    </w:tbl>
    <w:p w14:paraId="4AE7697C" w14:textId="77777777" w:rsidR="00F069FA" w:rsidRDefault="0045544A" w:rsidP="00A46922">
      <w:pPr>
        <w:spacing w:after="0"/>
      </w:pPr>
      <w:r>
        <w:t>Cognitive Domain: Comprehension</w:t>
      </w:r>
    </w:p>
    <w:p w14:paraId="2AC685CD" w14:textId="77777777" w:rsidR="00A46922" w:rsidRDefault="00F069FA" w:rsidP="00A46922">
      <w:pPr>
        <w:spacing w:after="0"/>
      </w:pPr>
      <w:r>
        <w:t>Difficulty Level: Medium</w:t>
      </w:r>
    </w:p>
    <w:p w14:paraId="1D07D574" w14:textId="77777777" w:rsidR="00A46922" w:rsidRDefault="00A46922" w:rsidP="00A46922">
      <w:pPr>
        <w:spacing w:after="0"/>
        <w:rPr>
          <w:szCs w:val="20"/>
        </w:rPr>
      </w:pPr>
    </w:p>
    <w:p w14:paraId="50947DA9" w14:textId="77777777" w:rsidR="00A46922" w:rsidRPr="00F069FA" w:rsidRDefault="00A46922" w:rsidP="00A46922">
      <w:pPr>
        <w:spacing w:after="0"/>
      </w:pPr>
      <w:r>
        <w:t xml:space="preserve">4a. </w:t>
      </w:r>
      <w:r w:rsidR="00F069FA">
        <w:t xml:space="preserve">Ten </w:t>
      </w:r>
      <w:r w:rsidRPr="00F069FA">
        <w:t xml:space="preserve">Ps require 30 Qs and 20 </w:t>
      </w:r>
      <w:proofErr w:type="spellStart"/>
      <w:r w:rsidRPr="00F069FA">
        <w:t>Rs</w:t>
      </w:r>
      <w:proofErr w:type="spellEnd"/>
      <w:r w:rsidR="00F069FA" w:rsidRPr="00F069FA">
        <w:t xml:space="preserve">; 30 </w:t>
      </w:r>
      <w:r w:rsidRPr="00F069FA">
        <w:t>Qs require 120</w:t>
      </w:r>
      <w:r w:rsidR="00F069FA" w:rsidRPr="00F069FA">
        <w:t xml:space="preserve"> </w:t>
      </w:r>
      <w:proofErr w:type="spellStart"/>
      <w:r w:rsidRPr="00F069FA">
        <w:t>Ss</w:t>
      </w:r>
      <w:proofErr w:type="spellEnd"/>
      <w:r w:rsidRPr="00F069FA">
        <w:t xml:space="preserve"> and 60</w:t>
      </w:r>
      <w:r w:rsidR="00F069FA" w:rsidRPr="00F069FA">
        <w:t xml:space="preserve"> </w:t>
      </w:r>
      <w:proofErr w:type="spellStart"/>
      <w:r w:rsidRPr="00F069FA">
        <w:t>Ts</w:t>
      </w:r>
      <w:proofErr w:type="spellEnd"/>
      <w:r w:rsidR="00F069FA" w:rsidRPr="00F069FA">
        <w:t>;</w:t>
      </w:r>
      <w:r w:rsidRPr="00F069FA">
        <w:t xml:space="preserve"> 20Rs require 60</w:t>
      </w:r>
      <w:r w:rsidR="00F069FA" w:rsidRPr="00F069FA">
        <w:t xml:space="preserve"> </w:t>
      </w:r>
      <w:proofErr w:type="gramStart"/>
      <w:r w:rsidRPr="00F069FA">
        <w:t>Us</w:t>
      </w:r>
      <w:proofErr w:type="gramEnd"/>
      <w:r w:rsidRPr="00F069FA">
        <w:t xml:space="preserve"> and 80</w:t>
      </w:r>
      <w:r w:rsidR="00F069FA" w:rsidRPr="00F069FA">
        <w:t xml:space="preserve"> V</w:t>
      </w:r>
      <w:r w:rsidRPr="00F069FA">
        <w:t>s.</w:t>
      </w:r>
    </w:p>
    <w:p w14:paraId="6BA590E9" w14:textId="77777777" w:rsidR="00A46922" w:rsidRPr="004269E6" w:rsidRDefault="00A46922" w:rsidP="00A46922">
      <w:pPr>
        <w:spacing w:after="0"/>
      </w:pPr>
      <w:r>
        <w:t>4b. T is a level code 2.</w:t>
      </w:r>
    </w:p>
    <w:p w14:paraId="49B536A7" w14:textId="77777777" w:rsidR="00F069FA" w:rsidRDefault="0045544A" w:rsidP="00A46922">
      <w:pPr>
        <w:spacing w:after="0"/>
      </w:pPr>
      <w:r>
        <w:t>Cognitive Domain: Knowledge</w:t>
      </w:r>
    </w:p>
    <w:p w14:paraId="47FE6FD2" w14:textId="77777777" w:rsidR="00A46922" w:rsidRPr="004269E6" w:rsidRDefault="0045544A" w:rsidP="00A46922">
      <w:pPr>
        <w:spacing w:after="0"/>
      </w:pPr>
      <w:r>
        <w:t>Difficulty Level: Easy</w:t>
      </w:r>
    </w:p>
    <w:p w14:paraId="0714AC40" w14:textId="77777777" w:rsidR="00A46922" w:rsidRDefault="00A46922" w:rsidP="00A46922">
      <w:pPr>
        <w:pStyle w:val="ListParagraph"/>
        <w:spacing w:after="0"/>
        <w:ind w:left="0"/>
        <w:rPr>
          <w:szCs w:val="24"/>
        </w:rPr>
      </w:pPr>
    </w:p>
    <w:p w14:paraId="3F20C860" w14:textId="77777777" w:rsidR="00A46922" w:rsidRDefault="00A46922" w:rsidP="00A46922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>5.</w:t>
      </w:r>
    </w:p>
    <w:p w14:paraId="67B3DC65" w14:textId="77777777" w:rsidR="00A46922" w:rsidRDefault="00A46922" w:rsidP="00A46922">
      <w:pPr>
        <w:pStyle w:val="ListParagraph"/>
        <w:spacing w:after="0"/>
        <w:ind w:left="0"/>
        <w:rPr>
          <w:szCs w:val="24"/>
        </w:rPr>
      </w:pPr>
      <w:r>
        <w:rPr>
          <w:noProof/>
        </w:rPr>
        <w:drawing>
          <wp:inline distT="0" distB="0" distL="0" distR="0" wp14:anchorId="27D1B702" wp14:editId="33668DDC">
            <wp:extent cx="5943600" cy="1805305"/>
            <wp:effectExtent l="0" t="0" r="0" b="444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0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1B0081" w14:textId="77777777" w:rsidR="00F069FA" w:rsidRDefault="0045544A" w:rsidP="00A46922">
      <w:pPr>
        <w:spacing w:after="0"/>
      </w:pPr>
      <w:r>
        <w:t>Cognitive Domain: Knowledge</w:t>
      </w:r>
    </w:p>
    <w:p w14:paraId="78EF51B1" w14:textId="77777777" w:rsidR="00A46922" w:rsidRPr="004269E6" w:rsidRDefault="0045544A" w:rsidP="00A46922">
      <w:pPr>
        <w:spacing w:after="0"/>
      </w:pPr>
      <w:r>
        <w:t>Difficulty Level: Easy</w:t>
      </w:r>
    </w:p>
    <w:p w14:paraId="101DE4D2" w14:textId="77777777" w:rsidR="00A46922" w:rsidRDefault="00A46922" w:rsidP="00A46922">
      <w:pPr>
        <w:pStyle w:val="ListParagraph"/>
        <w:spacing w:after="0"/>
        <w:ind w:left="0"/>
        <w:rPr>
          <w:szCs w:val="24"/>
        </w:rPr>
      </w:pPr>
    </w:p>
    <w:p w14:paraId="65E006F5" w14:textId="77777777" w:rsidR="00A46922" w:rsidRPr="00CF0000" w:rsidRDefault="00A46922" w:rsidP="00A46922">
      <w:pPr>
        <w:spacing w:after="0"/>
      </w:pPr>
      <w:r w:rsidRPr="00CF0000">
        <w:t>6a.</w:t>
      </w:r>
      <w:r>
        <w:t xml:space="preserve"> </w:t>
      </w:r>
      <w:proofErr w:type="gramStart"/>
      <w:r w:rsidR="00F069FA">
        <w:t>Fifteen</w:t>
      </w:r>
      <w:proofErr w:type="gramEnd"/>
      <w:r>
        <w:t xml:space="preserve"> </w:t>
      </w:r>
      <w:r w:rsidR="00F069FA">
        <w:t>e</w:t>
      </w:r>
      <w:r>
        <w:t xml:space="preserve">nd </w:t>
      </w:r>
      <w:r w:rsidR="00F069FA">
        <w:t>i</w:t>
      </w:r>
      <w:r>
        <w:t>tems with no on</w:t>
      </w:r>
      <w:r w:rsidR="00F069FA">
        <w:t>-</w:t>
      </w:r>
      <w:r>
        <w:t xml:space="preserve">hand inventory requires 30 </w:t>
      </w:r>
      <w:proofErr w:type="spellStart"/>
      <w:r>
        <w:t>Js</w:t>
      </w:r>
      <w:proofErr w:type="spellEnd"/>
      <w:r>
        <w:t>, 15 Ks</w:t>
      </w:r>
      <w:r w:rsidR="00F069FA">
        <w:t>,</w:t>
      </w:r>
      <w:r>
        <w:t xml:space="preserve"> and 30 Ls, but we have </w:t>
      </w:r>
      <w:r w:rsidR="00F069FA">
        <w:t>five</w:t>
      </w:r>
      <w:r>
        <w:t xml:space="preserve">, 10, and 20 of each of these modules already in stock, so we need 25 </w:t>
      </w:r>
      <w:proofErr w:type="spellStart"/>
      <w:r>
        <w:t>Js</w:t>
      </w:r>
      <w:proofErr w:type="spellEnd"/>
      <w:r>
        <w:t xml:space="preserve">, </w:t>
      </w:r>
      <w:r w:rsidR="00F069FA">
        <w:t>five</w:t>
      </w:r>
      <w:r>
        <w:t xml:space="preserve"> Ks</w:t>
      </w:r>
      <w:r w:rsidR="00F069FA">
        <w:t>,</w:t>
      </w:r>
      <w:r>
        <w:t xml:space="preserve"> and 10 Ls. </w:t>
      </w:r>
      <w:r w:rsidR="00F069FA">
        <w:t>Five</w:t>
      </w:r>
      <w:r>
        <w:t xml:space="preserve"> Ks require 15 </w:t>
      </w:r>
      <w:proofErr w:type="spellStart"/>
      <w:r>
        <w:t>Os</w:t>
      </w:r>
      <w:proofErr w:type="spellEnd"/>
      <w:r>
        <w:t xml:space="preserve"> and we have 30 on hand, so we need no additional </w:t>
      </w:r>
      <w:proofErr w:type="spellStart"/>
      <w:r>
        <w:t>Os</w:t>
      </w:r>
      <w:proofErr w:type="spellEnd"/>
      <w:r>
        <w:t xml:space="preserve">. </w:t>
      </w:r>
      <w:r w:rsidR="00F069FA">
        <w:t xml:space="preserve">Twenty-five </w:t>
      </w:r>
      <w:proofErr w:type="spellStart"/>
      <w:r>
        <w:t>Js</w:t>
      </w:r>
      <w:proofErr w:type="spellEnd"/>
      <w:r>
        <w:t xml:space="preserve"> require 100 </w:t>
      </w:r>
      <w:proofErr w:type="spellStart"/>
      <w:r>
        <w:t>Ms</w:t>
      </w:r>
      <w:proofErr w:type="spellEnd"/>
      <w:r>
        <w:t xml:space="preserve"> and 10 Ls require 40 </w:t>
      </w:r>
      <w:proofErr w:type="spellStart"/>
      <w:r>
        <w:t>Ms</w:t>
      </w:r>
      <w:proofErr w:type="spellEnd"/>
      <w:r>
        <w:t xml:space="preserve">, so we need a combined 140 </w:t>
      </w:r>
      <w:proofErr w:type="spellStart"/>
      <w:r>
        <w:t>Ms</w:t>
      </w:r>
      <w:proofErr w:type="spellEnd"/>
      <w:r>
        <w:t xml:space="preserve"> less the on</w:t>
      </w:r>
      <w:r w:rsidR="00F069FA">
        <w:t>-</w:t>
      </w:r>
      <w:r>
        <w:t xml:space="preserve">hand inventory of 15 </w:t>
      </w:r>
      <w:proofErr w:type="spellStart"/>
      <w:r>
        <w:t>Ms</w:t>
      </w:r>
      <w:proofErr w:type="spellEnd"/>
      <w:r>
        <w:t>, so a net requirement of 125 Ms.</w:t>
      </w:r>
    </w:p>
    <w:p w14:paraId="5E77C775" w14:textId="77777777" w:rsidR="00A46922" w:rsidRPr="00CF0000" w:rsidRDefault="00A46922" w:rsidP="00A46922">
      <w:pPr>
        <w:spacing w:after="0"/>
      </w:pPr>
    </w:p>
    <w:p w14:paraId="342BC745" w14:textId="77777777" w:rsidR="00A46922" w:rsidRDefault="00A46922" w:rsidP="00A46922">
      <w:pPr>
        <w:spacing w:after="0"/>
      </w:pPr>
      <w:r w:rsidRPr="00CF0000">
        <w:t>6b.</w:t>
      </w:r>
      <w:r>
        <w:t xml:space="preserve"> Shipping at </w:t>
      </w:r>
      <w:r w:rsidR="00F069FA">
        <w:t>W</w:t>
      </w:r>
      <w:r>
        <w:t>eek 12 requires having J, K</w:t>
      </w:r>
      <w:r w:rsidR="00F069FA">
        <w:t>,</w:t>
      </w:r>
      <w:r>
        <w:t xml:space="preserve"> and L by </w:t>
      </w:r>
      <w:r w:rsidR="00F069FA">
        <w:t>W</w:t>
      </w:r>
      <w:r>
        <w:t xml:space="preserve">eek 11. Having J by </w:t>
      </w:r>
      <w:r w:rsidR="00F069FA">
        <w:t>W</w:t>
      </w:r>
      <w:r>
        <w:t xml:space="preserve">eek 11 requires having M and N by </w:t>
      </w:r>
      <w:r w:rsidR="00F069FA">
        <w:t>W</w:t>
      </w:r>
      <w:r>
        <w:t xml:space="preserve">eek 10, and </w:t>
      </w:r>
      <w:r w:rsidR="00F069FA">
        <w:t>I</w:t>
      </w:r>
      <w:r>
        <w:t xml:space="preserve">tem M has the longest lead time of those two parts of 2 weeks, so M must be started at </w:t>
      </w:r>
      <w:r w:rsidR="00F069FA">
        <w:t>W</w:t>
      </w:r>
      <w:r>
        <w:t xml:space="preserve">eek 8. K has a lead time of 2 weeks; if it is needed by </w:t>
      </w:r>
      <w:r w:rsidR="00F069FA">
        <w:t>W</w:t>
      </w:r>
      <w:r>
        <w:t xml:space="preserve">eek 11 it must be started at </w:t>
      </w:r>
      <w:r w:rsidR="00F069FA">
        <w:t>W</w:t>
      </w:r>
      <w:r>
        <w:t xml:space="preserve">eek 9, so O and P must both be available. O has a </w:t>
      </w:r>
      <w:r w:rsidR="002C5D57">
        <w:lastRenderedPageBreak/>
        <w:t>2</w:t>
      </w:r>
      <w:r>
        <w:t xml:space="preserve">-week lead, so it must be ordered or fabricated starting at </w:t>
      </w:r>
      <w:r w:rsidR="00F069FA">
        <w:t>W</w:t>
      </w:r>
      <w:r>
        <w:t xml:space="preserve">eek 7. To have L at </w:t>
      </w:r>
      <w:r w:rsidR="00F069FA">
        <w:t>W</w:t>
      </w:r>
      <w:r>
        <w:t xml:space="preserve">eek 11, it must be started at </w:t>
      </w:r>
      <w:r w:rsidR="00F069FA">
        <w:t>W</w:t>
      </w:r>
      <w:r>
        <w:t xml:space="preserve">eek 8. It is made of Q and M, and M has the longer lead time of 2 weeks, so it must begin at </w:t>
      </w:r>
      <w:r w:rsidR="00F069FA">
        <w:t>W</w:t>
      </w:r>
      <w:r>
        <w:t xml:space="preserve">eek 6. Therefore, the order must begin at </w:t>
      </w:r>
      <w:r w:rsidR="00F069FA">
        <w:t>W</w:t>
      </w:r>
      <w:r>
        <w:t>eek 6.</w:t>
      </w:r>
    </w:p>
    <w:p w14:paraId="0E886DE6" w14:textId="77777777" w:rsidR="00F069FA" w:rsidRDefault="0045544A" w:rsidP="00A46922">
      <w:pPr>
        <w:spacing w:after="0"/>
      </w:pPr>
      <w:r>
        <w:t>Cognitive Domain: Comprehension</w:t>
      </w:r>
    </w:p>
    <w:p w14:paraId="22ECBD24" w14:textId="77777777" w:rsidR="00A46922" w:rsidRPr="00CF0000" w:rsidRDefault="00F069FA" w:rsidP="00A46922">
      <w:pPr>
        <w:spacing w:after="0"/>
      </w:pPr>
      <w:r>
        <w:t>Difficulty Level: Medium</w:t>
      </w:r>
    </w:p>
    <w:p w14:paraId="6F20C479" w14:textId="77777777" w:rsidR="00A46922" w:rsidRDefault="00A46922" w:rsidP="00A46922">
      <w:pPr>
        <w:spacing w:after="0"/>
      </w:pPr>
    </w:p>
    <w:p w14:paraId="571E5137" w14:textId="77777777" w:rsidR="00A46922" w:rsidRPr="00CF0000" w:rsidRDefault="00A46922" w:rsidP="00A46922">
      <w:pPr>
        <w:spacing w:after="0"/>
      </w:pPr>
      <w:r>
        <w:t>7.</w:t>
      </w:r>
    </w:p>
    <w:tbl>
      <w:tblPr>
        <w:tblStyle w:val="TableGrid"/>
        <w:tblW w:w="4668" w:type="pct"/>
        <w:tblLook w:val="04A0" w:firstRow="1" w:lastRow="0" w:firstColumn="1" w:lastColumn="0" w:noHBand="0" w:noVBand="1"/>
      </w:tblPr>
      <w:tblGrid>
        <w:gridCol w:w="3518"/>
        <w:gridCol w:w="614"/>
        <w:gridCol w:w="614"/>
        <w:gridCol w:w="616"/>
        <w:gridCol w:w="776"/>
        <w:gridCol w:w="616"/>
        <w:gridCol w:w="616"/>
        <w:gridCol w:w="616"/>
        <w:gridCol w:w="618"/>
      </w:tblGrid>
      <w:tr w:rsidR="00A46922" w:rsidRPr="009F1822" w14:paraId="50247B09" w14:textId="77777777" w:rsidTr="009F1822">
        <w:trPr>
          <w:trHeight w:hRule="exact" w:val="576"/>
        </w:trPr>
        <w:tc>
          <w:tcPr>
            <w:tcW w:w="2044" w:type="pct"/>
            <w:vMerge w:val="restart"/>
          </w:tcPr>
          <w:p w14:paraId="411E7D2D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End Product</w:t>
            </w: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14:paraId="49B50B27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0</w:t>
            </w:r>
          </w:p>
          <w:p w14:paraId="4179AEE9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1 week</w:t>
            </w:r>
          </w:p>
          <w:p w14:paraId="7437EF04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2956" w:type="pct"/>
            <w:gridSpan w:val="8"/>
          </w:tcPr>
          <w:p w14:paraId="20D96C82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WEEK</w:t>
            </w:r>
          </w:p>
        </w:tc>
      </w:tr>
      <w:tr w:rsidR="00A46922" w:rsidRPr="009F1822" w14:paraId="3575B601" w14:textId="77777777" w:rsidTr="009F1822">
        <w:trPr>
          <w:trHeight w:hRule="exact" w:val="576"/>
        </w:trPr>
        <w:tc>
          <w:tcPr>
            <w:tcW w:w="2044" w:type="pct"/>
            <w:vMerge/>
          </w:tcPr>
          <w:p w14:paraId="2290F0DF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2D75645E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57" w:type="pct"/>
          </w:tcPr>
          <w:p w14:paraId="0B983D53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58" w:type="pct"/>
          </w:tcPr>
          <w:p w14:paraId="6A753E17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451" w:type="pct"/>
          </w:tcPr>
          <w:p w14:paraId="2EDBE740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58" w:type="pct"/>
          </w:tcPr>
          <w:p w14:paraId="4543557F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58" w:type="pct"/>
          </w:tcPr>
          <w:p w14:paraId="4333BB68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58" w:type="pct"/>
          </w:tcPr>
          <w:p w14:paraId="32A96F8E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59" w:type="pct"/>
          </w:tcPr>
          <w:p w14:paraId="29296E35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</w:tr>
      <w:tr w:rsidR="00A46922" w14:paraId="7FD97DB1" w14:textId="77777777" w:rsidTr="009F1822">
        <w:trPr>
          <w:trHeight w:hRule="exact" w:val="288"/>
        </w:trPr>
        <w:tc>
          <w:tcPr>
            <w:tcW w:w="2044" w:type="pct"/>
          </w:tcPr>
          <w:p w14:paraId="7FD41A87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Gross </w:t>
            </w:r>
            <w:r w:rsidR="000E18E8">
              <w:rPr>
                <w:rFonts w:ascii="Times New Roman" w:hAnsi="Times New Roman" w:cs="Times New Roman"/>
                <w:szCs w:val="24"/>
              </w:rPr>
              <w:t>r</w:t>
            </w:r>
            <w:r>
              <w:rPr>
                <w:rFonts w:ascii="Times New Roman" w:hAnsi="Times New Roman" w:cs="Times New Roman"/>
                <w:szCs w:val="24"/>
              </w:rPr>
              <w:t>equirements</w:t>
            </w:r>
          </w:p>
        </w:tc>
        <w:tc>
          <w:tcPr>
            <w:tcW w:w="357" w:type="pct"/>
          </w:tcPr>
          <w:p w14:paraId="070AA8E7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3EFE6323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14:paraId="402DF88D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</w:tcPr>
          <w:p w14:paraId="3EA513F6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14:paraId="5DFB9CEE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14:paraId="18C04B21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14:paraId="240EDD59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" w:type="pct"/>
          </w:tcPr>
          <w:p w14:paraId="694E6730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  <w:tr w:rsidR="00A46922" w14:paraId="747A8483" w14:textId="77777777" w:rsidTr="009F1822">
        <w:trPr>
          <w:trHeight w:hRule="exact" w:val="288"/>
        </w:trPr>
        <w:tc>
          <w:tcPr>
            <w:tcW w:w="2044" w:type="pct"/>
          </w:tcPr>
          <w:p w14:paraId="55B7E6A9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Scheduled </w:t>
            </w:r>
            <w:r w:rsidR="000E18E8">
              <w:rPr>
                <w:rFonts w:ascii="Times New Roman" w:hAnsi="Times New Roman" w:cs="Times New Roman"/>
                <w:szCs w:val="24"/>
              </w:rPr>
              <w:t>r</w:t>
            </w:r>
            <w:r>
              <w:rPr>
                <w:rFonts w:ascii="Times New Roman" w:hAnsi="Times New Roman" w:cs="Times New Roman"/>
                <w:szCs w:val="24"/>
              </w:rPr>
              <w:t>eceipts</w:t>
            </w:r>
          </w:p>
        </w:tc>
        <w:tc>
          <w:tcPr>
            <w:tcW w:w="357" w:type="pct"/>
          </w:tcPr>
          <w:p w14:paraId="0B18C8E0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50DEE6EE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124E2316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5AA4C8AD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7EB36BD6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443CEC86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704AAD37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9" w:type="pct"/>
          </w:tcPr>
          <w:p w14:paraId="7BE3FD54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46922" w14:paraId="18D84A9F" w14:textId="77777777" w:rsidTr="009F1822">
        <w:trPr>
          <w:trHeight w:hRule="exact" w:val="288"/>
        </w:trPr>
        <w:tc>
          <w:tcPr>
            <w:tcW w:w="2044" w:type="pct"/>
          </w:tcPr>
          <w:p w14:paraId="1B3A7F51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Projected on </w:t>
            </w:r>
            <w:r w:rsidR="000E18E8">
              <w:rPr>
                <w:rFonts w:ascii="Times New Roman" w:hAnsi="Times New Roman" w:cs="Times New Roman"/>
                <w:szCs w:val="24"/>
              </w:rPr>
              <w:t>h</w:t>
            </w:r>
            <w:r>
              <w:rPr>
                <w:rFonts w:ascii="Times New Roman" w:hAnsi="Times New Roman" w:cs="Times New Roman"/>
                <w:szCs w:val="24"/>
              </w:rPr>
              <w:t>and = 0</w:t>
            </w:r>
          </w:p>
        </w:tc>
        <w:tc>
          <w:tcPr>
            <w:tcW w:w="357" w:type="pct"/>
          </w:tcPr>
          <w:p w14:paraId="2E33054B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765ED0EE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2E822DA1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531D3402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2261053F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7F131787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1A7A877D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9" w:type="pct"/>
          </w:tcPr>
          <w:p w14:paraId="69AC7A2F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46922" w14:paraId="76C336CB" w14:textId="77777777" w:rsidTr="009F1822">
        <w:trPr>
          <w:trHeight w:hRule="exact" w:val="288"/>
        </w:trPr>
        <w:tc>
          <w:tcPr>
            <w:tcW w:w="2044" w:type="pct"/>
          </w:tcPr>
          <w:p w14:paraId="3CB37EAB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Net </w:t>
            </w:r>
            <w:r w:rsidR="000E18E8">
              <w:rPr>
                <w:rFonts w:ascii="Times New Roman" w:hAnsi="Times New Roman" w:cs="Times New Roman"/>
                <w:szCs w:val="24"/>
              </w:rPr>
              <w:t>r</w:t>
            </w:r>
            <w:r>
              <w:rPr>
                <w:rFonts w:ascii="Times New Roman" w:hAnsi="Times New Roman" w:cs="Times New Roman"/>
                <w:szCs w:val="24"/>
              </w:rPr>
              <w:t>equirements</w:t>
            </w:r>
          </w:p>
        </w:tc>
        <w:tc>
          <w:tcPr>
            <w:tcW w:w="357" w:type="pct"/>
          </w:tcPr>
          <w:p w14:paraId="4D0F35D8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5B91837F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786E8BC8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43F56008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3771EDCC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28BC6B40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5F6B3C4E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9" w:type="pct"/>
          </w:tcPr>
          <w:p w14:paraId="2FF5762C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</w:tr>
      <w:tr w:rsidR="00A46922" w14:paraId="695B0542" w14:textId="77777777" w:rsidTr="009F1822">
        <w:trPr>
          <w:trHeight w:hRule="exact" w:val="288"/>
        </w:trPr>
        <w:tc>
          <w:tcPr>
            <w:tcW w:w="2044" w:type="pct"/>
          </w:tcPr>
          <w:p w14:paraId="3A1A0E85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Planned </w:t>
            </w:r>
            <w:r w:rsidR="000E18E8">
              <w:rPr>
                <w:rFonts w:ascii="Times New Roman" w:hAnsi="Times New Roman" w:cs="Times New Roman"/>
                <w:szCs w:val="24"/>
              </w:rPr>
              <w:t>o</w:t>
            </w:r>
            <w:r>
              <w:rPr>
                <w:rFonts w:ascii="Times New Roman" w:hAnsi="Times New Roman" w:cs="Times New Roman"/>
                <w:szCs w:val="24"/>
              </w:rPr>
              <w:t xml:space="preserve">rder </w:t>
            </w:r>
            <w:r w:rsidR="000E18E8">
              <w:rPr>
                <w:rFonts w:ascii="Times New Roman" w:hAnsi="Times New Roman" w:cs="Times New Roman"/>
                <w:szCs w:val="24"/>
              </w:rPr>
              <w:t>r</w:t>
            </w:r>
            <w:r>
              <w:rPr>
                <w:rFonts w:ascii="Times New Roman" w:hAnsi="Times New Roman" w:cs="Times New Roman"/>
                <w:szCs w:val="24"/>
              </w:rPr>
              <w:t>eceipts</w:t>
            </w:r>
          </w:p>
        </w:tc>
        <w:tc>
          <w:tcPr>
            <w:tcW w:w="357" w:type="pct"/>
          </w:tcPr>
          <w:p w14:paraId="14ABD910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1FB2FF00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30ED61B7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1DCA8498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7D4D9042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23A43A66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358" w:type="pct"/>
          </w:tcPr>
          <w:p w14:paraId="6E612FCC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9" w:type="pct"/>
          </w:tcPr>
          <w:p w14:paraId="21738FA9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</w:tr>
      <w:tr w:rsidR="00A46922" w14:paraId="7A074D3B" w14:textId="77777777" w:rsidTr="009F1822">
        <w:trPr>
          <w:trHeight w:hRule="exact" w:val="288"/>
        </w:trPr>
        <w:tc>
          <w:tcPr>
            <w:tcW w:w="2044" w:type="pct"/>
          </w:tcPr>
          <w:p w14:paraId="63E59E06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Planned </w:t>
            </w:r>
            <w:r w:rsidR="000E18E8">
              <w:rPr>
                <w:rFonts w:ascii="Times New Roman" w:hAnsi="Times New Roman" w:cs="Times New Roman"/>
                <w:szCs w:val="24"/>
              </w:rPr>
              <w:t>o</w:t>
            </w:r>
            <w:r>
              <w:rPr>
                <w:rFonts w:ascii="Times New Roman" w:hAnsi="Times New Roman" w:cs="Times New Roman"/>
                <w:szCs w:val="24"/>
              </w:rPr>
              <w:t xml:space="preserve">rder </w:t>
            </w:r>
            <w:r w:rsidR="000E18E8">
              <w:rPr>
                <w:rFonts w:ascii="Times New Roman" w:hAnsi="Times New Roman" w:cs="Times New Roman"/>
                <w:szCs w:val="24"/>
              </w:rPr>
              <w:t>r</w:t>
            </w:r>
            <w:r>
              <w:rPr>
                <w:rFonts w:ascii="Times New Roman" w:hAnsi="Times New Roman" w:cs="Times New Roman"/>
                <w:szCs w:val="24"/>
              </w:rPr>
              <w:t>eleases</w:t>
            </w:r>
          </w:p>
        </w:tc>
        <w:tc>
          <w:tcPr>
            <w:tcW w:w="357" w:type="pct"/>
          </w:tcPr>
          <w:p w14:paraId="7AEC3F57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5446F3C6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4102E6D8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275EC63C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79E7B67F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358" w:type="pct"/>
          </w:tcPr>
          <w:p w14:paraId="49512A03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49C582F1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359" w:type="pct"/>
          </w:tcPr>
          <w:p w14:paraId="393D26D3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052AD5CF" w14:textId="77777777" w:rsidR="00A46922" w:rsidRDefault="00A46922" w:rsidP="00A46922">
      <w:pPr>
        <w:tabs>
          <w:tab w:val="left" w:pos="5715"/>
        </w:tabs>
        <w:spacing w:after="0"/>
      </w:pPr>
    </w:p>
    <w:tbl>
      <w:tblPr>
        <w:tblStyle w:val="TableGrid"/>
        <w:tblW w:w="4668" w:type="pct"/>
        <w:tblLook w:val="04A0" w:firstRow="1" w:lastRow="0" w:firstColumn="1" w:lastColumn="0" w:noHBand="0" w:noVBand="1"/>
      </w:tblPr>
      <w:tblGrid>
        <w:gridCol w:w="3518"/>
        <w:gridCol w:w="614"/>
        <w:gridCol w:w="614"/>
        <w:gridCol w:w="616"/>
        <w:gridCol w:w="776"/>
        <w:gridCol w:w="616"/>
        <w:gridCol w:w="616"/>
        <w:gridCol w:w="616"/>
        <w:gridCol w:w="618"/>
      </w:tblGrid>
      <w:tr w:rsidR="00A46922" w:rsidRPr="009F1822" w14:paraId="6BCCA2D2" w14:textId="77777777" w:rsidTr="009F1822">
        <w:trPr>
          <w:trHeight w:hRule="exact" w:val="576"/>
        </w:trPr>
        <w:tc>
          <w:tcPr>
            <w:tcW w:w="2044" w:type="pct"/>
            <w:vMerge w:val="restart"/>
          </w:tcPr>
          <w:p w14:paraId="575925F6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Subassembly J</w:t>
            </w: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14:paraId="12123E50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  <w:p w14:paraId="60ED44C6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1 week</w:t>
            </w:r>
          </w:p>
          <w:p w14:paraId="0974453D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2956" w:type="pct"/>
            <w:gridSpan w:val="8"/>
          </w:tcPr>
          <w:p w14:paraId="4C90D873" w14:textId="77777777" w:rsidR="00A46922" w:rsidRPr="009F18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9F1822">
              <w:rPr>
                <w:rFonts w:ascii="Times New Roman" w:hAnsi="Times New Roman" w:cs="Times New Roman"/>
                <w:i/>
                <w:szCs w:val="24"/>
              </w:rPr>
              <w:t>WEEK</w:t>
            </w:r>
          </w:p>
        </w:tc>
      </w:tr>
      <w:tr w:rsidR="00A46922" w:rsidRPr="009F1822" w14:paraId="33E6A52E" w14:textId="77777777" w:rsidTr="009F1822">
        <w:trPr>
          <w:trHeight w:hRule="exact" w:val="576"/>
        </w:trPr>
        <w:tc>
          <w:tcPr>
            <w:tcW w:w="2044" w:type="pct"/>
            <w:vMerge/>
          </w:tcPr>
          <w:p w14:paraId="248F3379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24B67310" w14:textId="77777777" w:rsidR="00A46922" w:rsidRPr="009F18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9F1822"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357" w:type="pct"/>
          </w:tcPr>
          <w:p w14:paraId="0668F8F2" w14:textId="77777777" w:rsidR="00A46922" w:rsidRPr="009F18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9F1822"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358" w:type="pct"/>
          </w:tcPr>
          <w:p w14:paraId="0422FE03" w14:textId="77777777" w:rsidR="00A46922" w:rsidRPr="009F18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9F1822"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451" w:type="pct"/>
          </w:tcPr>
          <w:p w14:paraId="4D775F01" w14:textId="77777777" w:rsidR="00A46922" w:rsidRPr="009F18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9F1822">
              <w:rPr>
                <w:rFonts w:ascii="Times New Roman" w:hAnsi="Times New Roman" w:cs="Times New Roman"/>
                <w:i/>
                <w:szCs w:val="24"/>
              </w:rPr>
              <w:t>4</w:t>
            </w:r>
          </w:p>
        </w:tc>
        <w:tc>
          <w:tcPr>
            <w:tcW w:w="358" w:type="pct"/>
          </w:tcPr>
          <w:p w14:paraId="77847FC1" w14:textId="77777777" w:rsidR="00A46922" w:rsidRPr="009F18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9F1822"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358" w:type="pct"/>
          </w:tcPr>
          <w:p w14:paraId="3125F983" w14:textId="77777777" w:rsidR="00A46922" w:rsidRPr="009F18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9F1822">
              <w:rPr>
                <w:rFonts w:ascii="Times New Roman" w:hAnsi="Times New Roman" w:cs="Times New Roman"/>
                <w:i/>
                <w:szCs w:val="24"/>
              </w:rPr>
              <w:t>6</w:t>
            </w:r>
          </w:p>
        </w:tc>
        <w:tc>
          <w:tcPr>
            <w:tcW w:w="358" w:type="pct"/>
          </w:tcPr>
          <w:p w14:paraId="18E1EDBC" w14:textId="77777777" w:rsidR="00A46922" w:rsidRPr="009F18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9F1822">
              <w:rPr>
                <w:rFonts w:ascii="Times New Roman" w:hAnsi="Times New Roman" w:cs="Times New Roman"/>
                <w:i/>
                <w:szCs w:val="24"/>
              </w:rPr>
              <w:t>7</w:t>
            </w:r>
          </w:p>
        </w:tc>
        <w:tc>
          <w:tcPr>
            <w:tcW w:w="359" w:type="pct"/>
          </w:tcPr>
          <w:p w14:paraId="2E6A024A" w14:textId="77777777" w:rsidR="00A46922" w:rsidRPr="009F18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9F1822">
              <w:rPr>
                <w:rFonts w:ascii="Times New Roman" w:hAnsi="Times New Roman" w:cs="Times New Roman"/>
                <w:i/>
                <w:szCs w:val="24"/>
              </w:rPr>
              <w:t>8</w:t>
            </w:r>
          </w:p>
        </w:tc>
      </w:tr>
      <w:tr w:rsidR="000E18E8" w14:paraId="277DCBD9" w14:textId="77777777" w:rsidTr="009F1822">
        <w:trPr>
          <w:trHeight w:hRule="exact" w:val="288"/>
        </w:trPr>
        <w:tc>
          <w:tcPr>
            <w:tcW w:w="2044" w:type="pct"/>
          </w:tcPr>
          <w:p w14:paraId="325B9673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57" w:type="pct"/>
          </w:tcPr>
          <w:p w14:paraId="7EA79137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7D7AEA35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14:paraId="6F77DD93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</w:tcPr>
          <w:p w14:paraId="647C4703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14:paraId="0EBD2C9D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</w:tcPr>
          <w:p w14:paraId="0A653371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14:paraId="67733690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59" w:type="pct"/>
          </w:tcPr>
          <w:p w14:paraId="4A011B36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0E18E8" w14:paraId="65F931E0" w14:textId="77777777" w:rsidTr="009F1822">
        <w:trPr>
          <w:trHeight w:hRule="exact" w:val="288"/>
        </w:trPr>
        <w:tc>
          <w:tcPr>
            <w:tcW w:w="2044" w:type="pct"/>
          </w:tcPr>
          <w:p w14:paraId="20020685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57" w:type="pct"/>
          </w:tcPr>
          <w:p w14:paraId="08C0E91F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6BBC04B4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270D614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475AC72D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0097DB06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5CBA2834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6CA5477A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59" w:type="pct"/>
          </w:tcPr>
          <w:p w14:paraId="1BB410E7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18E8" w14:paraId="61A0397C" w14:textId="77777777" w:rsidTr="009F1822">
        <w:trPr>
          <w:trHeight w:hRule="exact" w:val="288"/>
        </w:trPr>
        <w:tc>
          <w:tcPr>
            <w:tcW w:w="2044" w:type="pct"/>
          </w:tcPr>
          <w:p w14:paraId="23FB54EA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5</w:t>
            </w:r>
          </w:p>
        </w:tc>
        <w:tc>
          <w:tcPr>
            <w:tcW w:w="357" w:type="pct"/>
          </w:tcPr>
          <w:p w14:paraId="7BF5561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357" w:type="pct"/>
          </w:tcPr>
          <w:p w14:paraId="0DF5B72F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358" w:type="pct"/>
          </w:tcPr>
          <w:p w14:paraId="26814A56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51" w:type="pct"/>
          </w:tcPr>
          <w:p w14:paraId="490D8AED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358" w:type="pct"/>
          </w:tcPr>
          <w:p w14:paraId="27977D17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358" w:type="pct"/>
          </w:tcPr>
          <w:p w14:paraId="79A6B0C5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358" w:type="pct"/>
          </w:tcPr>
          <w:p w14:paraId="0AD87878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359" w:type="pct"/>
          </w:tcPr>
          <w:p w14:paraId="2D9253A9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0E18E8" w14:paraId="12D0A8B1" w14:textId="77777777" w:rsidTr="009F1822">
        <w:trPr>
          <w:trHeight w:hRule="exact" w:val="288"/>
        </w:trPr>
        <w:tc>
          <w:tcPr>
            <w:tcW w:w="2044" w:type="pct"/>
          </w:tcPr>
          <w:p w14:paraId="5ACA21A3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57" w:type="pct"/>
          </w:tcPr>
          <w:p w14:paraId="17795105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2425E863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5D50E0F3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02D2B2F5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68280AF6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633974C8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2E41FF57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135</w:t>
            </w:r>
          </w:p>
        </w:tc>
        <w:tc>
          <w:tcPr>
            <w:tcW w:w="359" w:type="pct"/>
          </w:tcPr>
          <w:p w14:paraId="34ED688D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18E8" w14:paraId="18511A3D" w14:textId="77777777" w:rsidTr="009F1822">
        <w:trPr>
          <w:trHeight w:hRule="exact" w:val="288"/>
        </w:trPr>
        <w:tc>
          <w:tcPr>
            <w:tcW w:w="2044" w:type="pct"/>
          </w:tcPr>
          <w:p w14:paraId="69E43C01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57" w:type="pct"/>
          </w:tcPr>
          <w:p w14:paraId="73DEEAEC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49E7438A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4816DCE0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30244BC0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7B7ADE70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33B458C9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28BEF8A7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135</w:t>
            </w:r>
          </w:p>
        </w:tc>
        <w:tc>
          <w:tcPr>
            <w:tcW w:w="359" w:type="pct"/>
          </w:tcPr>
          <w:p w14:paraId="4155EC25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18E8" w14:paraId="67BCB19A" w14:textId="77777777" w:rsidTr="009F1822">
        <w:trPr>
          <w:trHeight w:hRule="exact" w:val="288"/>
        </w:trPr>
        <w:tc>
          <w:tcPr>
            <w:tcW w:w="2044" w:type="pct"/>
          </w:tcPr>
          <w:p w14:paraId="7A6864FB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57" w:type="pct"/>
          </w:tcPr>
          <w:p w14:paraId="11F6F4B0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4A15AF05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3CE83DAA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34927D59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72DF89F5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04BC78EA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135</w:t>
            </w:r>
          </w:p>
        </w:tc>
        <w:tc>
          <w:tcPr>
            <w:tcW w:w="358" w:type="pct"/>
          </w:tcPr>
          <w:p w14:paraId="4D7754B1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9" w:type="pct"/>
          </w:tcPr>
          <w:p w14:paraId="75F8E02A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4CF65502" w14:textId="77777777" w:rsidR="00A46922" w:rsidRDefault="00A46922" w:rsidP="00A46922">
      <w:pPr>
        <w:tabs>
          <w:tab w:val="left" w:pos="5715"/>
        </w:tabs>
        <w:spacing w:after="0"/>
      </w:pPr>
    </w:p>
    <w:tbl>
      <w:tblPr>
        <w:tblStyle w:val="TableGrid"/>
        <w:tblW w:w="4668" w:type="pct"/>
        <w:tblLook w:val="04A0" w:firstRow="1" w:lastRow="0" w:firstColumn="1" w:lastColumn="0" w:noHBand="0" w:noVBand="1"/>
      </w:tblPr>
      <w:tblGrid>
        <w:gridCol w:w="3518"/>
        <w:gridCol w:w="614"/>
        <w:gridCol w:w="614"/>
        <w:gridCol w:w="616"/>
        <w:gridCol w:w="776"/>
        <w:gridCol w:w="616"/>
        <w:gridCol w:w="616"/>
        <w:gridCol w:w="616"/>
        <w:gridCol w:w="618"/>
      </w:tblGrid>
      <w:tr w:rsidR="00A46922" w14:paraId="3C6DCBEF" w14:textId="77777777" w:rsidTr="009F1822">
        <w:trPr>
          <w:trHeight w:hRule="exact" w:val="576"/>
        </w:trPr>
        <w:tc>
          <w:tcPr>
            <w:tcW w:w="2044" w:type="pct"/>
            <w:vMerge w:val="restart"/>
          </w:tcPr>
          <w:p w14:paraId="2128156E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Subassembly L</w:t>
            </w:r>
          </w:p>
          <w:p w14:paraId="19CADF6D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  <w:p w14:paraId="16EA107F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3 weeks</w:t>
            </w:r>
          </w:p>
          <w:p w14:paraId="2C879EF2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2956" w:type="pct"/>
            <w:gridSpan w:val="8"/>
          </w:tcPr>
          <w:p w14:paraId="69E97657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WEEK</w:t>
            </w:r>
          </w:p>
        </w:tc>
      </w:tr>
      <w:tr w:rsidR="00A46922" w14:paraId="2157D5BC" w14:textId="77777777" w:rsidTr="009F1822">
        <w:trPr>
          <w:trHeight w:hRule="exact" w:val="576"/>
        </w:trPr>
        <w:tc>
          <w:tcPr>
            <w:tcW w:w="2044" w:type="pct"/>
            <w:vMerge/>
          </w:tcPr>
          <w:p w14:paraId="5B3571FB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2C628213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57" w:type="pct"/>
          </w:tcPr>
          <w:p w14:paraId="5A24EF36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58" w:type="pct"/>
          </w:tcPr>
          <w:p w14:paraId="55F9E26D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451" w:type="pct"/>
          </w:tcPr>
          <w:p w14:paraId="6E705A71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58" w:type="pct"/>
          </w:tcPr>
          <w:p w14:paraId="674AA200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58" w:type="pct"/>
          </w:tcPr>
          <w:p w14:paraId="3535CB11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58" w:type="pct"/>
          </w:tcPr>
          <w:p w14:paraId="6BBC28AF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59" w:type="pct"/>
          </w:tcPr>
          <w:p w14:paraId="2C71B5CA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</w:tr>
      <w:tr w:rsidR="000E18E8" w14:paraId="6447B05B" w14:textId="77777777" w:rsidTr="009F1822">
        <w:trPr>
          <w:trHeight w:hRule="exact" w:val="288"/>
        </w:trPr>
        <w:tc>
          <w:tcPr>
            <w:tcW w:w="2044" w:type="pct"/>
          </w:tcPr>
          <w:p w14:paraId="41AF4E7C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57" w:type="pct"/>
          </w:tcPr>
          <w:p w14:paraId="7D62C5EE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51504853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14:paraId="0FF38494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</w:tcPr>
          <w:p w14:paraId="0C31CEE0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14:paraId="6DDA282F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14:paraId="654497D8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14:paraId="13823494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59" w:type="pct"/>
          </w:tcPr>
          <w:p w14:paraId="0527D5F4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0E18E8" w14:paraId="503478D8" w14:textId="77777777" w:rsidTr="009F1822">
        <w:trPr>
          <w:trHeight w:hRule="exact" w:val="288"/>
        </w:trPr>
        <w:tc>
          <w:tcPr>
            <w:tcW w:w="2044" w:type="pct"/>
          </w:tcPr>
          <w:p w14:paraId="2D456E2C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57" w:type="pct"/>
          </w:tcPr>
          <w:p w14:paraId="5BA06307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3303E39A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373F5F8A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15410DBF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7BB91F57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07F44D56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4247921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59" w:type="pct"/>
          </w:tcPr>
          <w:p w14:paraId="4EBD5360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18E8" w14:paraId="346D008C" w14:textId="77777777" w:rsidTr="009F1822">
        <w:trPr>
          <w:trHeight w:hRule="exact" w:val="288"/>
        </w:trPr>
        <w:tc>
          <w:tcPr>
            <w:tcW w:w="2044" w:type="pct"/>
          </w:tcPr>
          <w:p w14:paraId="080CD0B0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20</w:t>
            </w:r>
          </w:p>
        </w:tc>
        <w:tc>
          <w:tcPr>
            <w:tcW w:w="357" w:type="pct"/>
          </w:tcPr>
          <w:p w14:paraId="6EAE97B9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357" w:type="pct"/>
          </w:tcPr>
          <w:p w14:paraId="3AFF7F5B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358" w:type="pct"/>
          </w:tcPr>
          <w:p w14:paraId="76C5964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451" w:type="pct"/>
          </w:tcPr>
          <w:p w14:paraId="15241CC8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358" w:type="pct"/>
          </w:tcPr>
          <w:p w14:paraId="2570F49B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358" w:type="pct"/>
          </w:tcPr>
          <w:p w14:paraId="7964B0E0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358" w:type="pct"/>
          </w:tcPr>
          <w:p w14:paraId="26E28806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359" w:type="pct"/>
          </w:tcPr>
          <w:p w14:paraId="5B891164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0E18E8" w14:paraId="0824B58A" w14:textId="77777777" w:rsidTr="009F1822">
        <w:trPr>
          <w:trHeight w:hRule="exact" w:val="288"/>
        </w:trPr>
        <w:tc>
          <w:tcPr>
            <w:tcW w:w="2044" w:type="pct"/>
          </w:tcPr>
          <w:p w14:paraId="54BABED2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57" w:type="pct"/>
          </w:tcPr>
          <w:p w14:paraId="1B374E77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33C9EC58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647CBFE3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20DA5217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728C0209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003710A1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5B859F9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120</w:t>
            </w:r>
          </w:p>
        </w:tc>
        <w:tc>
          <w:tcPr>
            <w:tcW w:w="359" w:type="pct"/>
          </w:tcPr>
          <w:p w14:paraId="304953E8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18E8" w14:paraId="587A5328" w14:textId="77777777" w:rsidTr="009F1822">
        <w:trPr>
          <w:trHeight w:hRule="exact" w:val="288"/>
        </w:trPr>
        <w:tc>
          <w:tcPr>
            <w:tcW w:w="2044" w:type="pct"/>
          </w:tcPr>
          <w:p w14:paraId="035522D6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57" w:type="pct"/>
          </w:tcPr>
          <w:p w14:paraId="74262BF4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77712308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4A59D055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729A3267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208C9E58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4DA3526F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0D9E5C92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120</w:t>
            </w:r>
          </w:p>
        </w:tc>
        <w:tc>
          <w:tcPr>
            <w:tcW w:w="359" w:type="pct"/>
          </w:tcPr>
          <w:p w14:paraId="0F520444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18E8" w14:paraId="3E799472" w14:textId="77777777" w:rsidTr="009F1822">
        <w:trPr>
          <w:trHeight w:hRule="exact" w:val="288"/>
        </w:trPr>
        <w:tc>
          <w:tcPr>
            <w:tcW w:w="2044" w:type="pct"/>
          </w:tcPr>
          <w:p w14:paraId="67D5170C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57" w:type="pct"/>
          </w:tcPr>
          <w:p w14:paraId="74E20850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1E65E6EA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4658709B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49E4BCBB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120</w:t>
            </w:r>
          </w:p>
        </w:tc>
        <w:tc>
          <w:tcPr>
            <w:tcW w:w="358" w:type="pct"/>
          </w:tcPr>
          <w:p w14:paraId="67292447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3061A989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2DB1BC45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9" w:type="pct"/>
          </w:tcPr>
          <w:p w14:paraId="16907232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5940C0AA" w14:textId="77777777" w:rsidR="00A46922" w:rsidRDefault="00A46922" w:rsidP="00A46922">
      <w:pPr>
        <w:tabs>
          <w:tab w:val="left" w:pos="5715"/>
        </w:tabs>
        <w:spacing w:after="0"/>
      </w:pPr>
    </w:p>
    <w:tbl>
      <w:tblPr>
        <w:tblStyle w:val="TableGrid"/>
        <w:tblW w:w="4668" w:type="pct"/>
        <w:tblLook w:val="04A0" w:firstRow="1" w:lastRow="0" w:firstColumn="1" w:lastColumn="0" w:noHBand="0" w:noVBand="1"/>
      </w:tblPr>
      <w:tblGrid>
        <w:gridCol w:w="3518"/>
        <w:gridCol w:w="614"/>
        <w:gridCol w:w="614"/>
        <w:gridCol w:w="616"/>
        <w:gridCol w:w="776"/>
        <w:gridCol w:w="616"/>
        <w:gridCol w:w="616"/>
        <w:gridCol w:w="616"/>
        <w:gridCol w:w="618"/>
      </w:tblGrid>
      <w:tr w:rsidR="00A46922" w14:paraId="5D624C62" w14:textId="77777777" w:rsidTr="00194840">
        <w:trPr>
          <w:trHeight w:hRule="exact" w:val="982"/>
        </w:trPr>
        <w:tc>
          <w:tcPr>
            <w:tcW w:w="2044" w:type="pct"/>
            <w:vMerge w:val="restart"/>
          </w:tcPr>
          <w:p w14:paraId="242C1F23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Component M</w:t>
            </w:r>
          </w:p>
          <w:p w14:paraId="4BB35256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  <w:p w14:paraId="396A982A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2 week</w:t>
            </w:r>
          </w:p>
          <w:p w14:paraId="495C64D0" w14:textId="77777777" w:rsidR="00194840" w:rsidRDefault="00194840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</w:p>
          <w:p w14:paraId="78946C6E" w14:textId="77777777" w:rsidR="001F38D3" w:rsidRDefault="001F38D3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</w:p>
          <w:p w14:paraId="7110B53D" w14:textId="77777777" w:rsidR="001F38D3" w:rsidRPr="001D5667" w:rsidRDefault="001F38D3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</w:p>
          <w:p w14:paraId="2905D9FA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2956" w:type="pct"/>
            <w:gridSpan w:val="8"/>
          </w:tcPr>
          <w:p w14:paraId="60880630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WEEK</w:t>
            </w:r>
          </w:p>
        </w:tc>
      </w:tr>
      <w:tr w:rsidR="00A46922" w14:paraId="3C39ADE5" w14:textId="77777777" w:rsidTr="00194840">
        <w:trPr>
          <w:trHeight w:hRule="exact" w:val="271"/>
        </w:trPr>
        <w:tc>
          <w:tcPr>
            <w:tcW w:w="2044" w:type="pct"/>
            <w:vMerge/>
          </w:tcPr>
          <w:p w14:paraId="1F19297D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23596ABE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57" w:type="pct"/>
          </w:tcPr>
          <w:p w14:paraId="3860B5B1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58" w:type="pct"/>
          </w:tcPr>
          <w:p w14:paraId="712729C1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451" w:type="pct"/>
          </w:tcPr>
          <w:p w14:paraId="0679C4E2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58" w:type="pct"/>
          </w:tcPr>
          <w:p w14:paraId="0882B7A5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58" w:type="pct"/>
          </w:tcPr>
          <w:p w14:paraId="19CBE87F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58" w:type="pct"/>
          </w:tcPr>
          <w:p w14:paraId="3EA3026A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59" w:type="pct"/>
          </w:tcPr>
          <w:p w14:paraId="0EA071C8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</w:tr>
      <w:tr w:rsidR="000E18E8" w14:paraId="1D2558DD" w14:textId="77777777" w:rsidTr="009F1822">
        <w:trPr>
          <w:trHeight w:hRule="exact" w:val="288"/>
        </w:trPr>
        <w:tc>
          <w:tcPr>
            <w:tcW w:w="2044" w:type="pct"/>
          </w:tcPr>
          <w:p w14:paraId="0BD0F26D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Gross requirements</w:t>
            </w:r>
          </w:p>
        </w:tc>
        <w:tc>
          <w:tcPr>
            <w:tcW w:w="357" w:type="pct"/>
          </w:tcPr>
          <w:p w14:paraId="69F0F6F8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5C3F6AD9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14:paraId="07F2F01C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</w:tcPr>
          <w:p w14:paraId="0DF21D85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358" w:type="pct"/>
          </w:tcPr>
          <w:p w14:paraId="1C632566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14:paraId="229E88BB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358" w:type="pct"/>
          </w:tcPr>
          <w:p w14:paraId="36F03D22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" w:type="pct"/>
          </w:tcPr>
          <w:p w14:paraId="39661AF7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0E18E8" w14:paraId="5853F0AF" w14:textId="77777777" w:rsidTr="009F1822">
        <w:trPr>
          <w:trHeight w:hRule="exact" w:val="288"/>
        </w:trPr>
        <w:tc>
          <w:tcPr>
            <w:tcW w:w="2044" w:type="pct"/>
          </w:tcPr>
          <w:p w14:paraId="3CCED5AD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57" w:type="pct"/>
          </w:tcPr>
          <w:p w14:paraId="65E81AF2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145EB299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0FF654A7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781A3F90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480</w:t>
            </w:r>
          </w:p>
        </w:tc>
        <w:tc>
          <w:tcPr>
            <w:tcW w:w="358" w:type="pct"/>
          </w:tcPr>
          <w:p w14:paraId="220580A9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482584EC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540</w:t>
            </w:r>
          </w:p>
        </w:tc>
        <w:tc>
          <w:tcPr>
            <w:tcW w:w="358" w:type="pct"/>
          </w:tcPr>
          <w:p w14:paraId="62692E0B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9" w:type="pct"/>
          </w:tcPr>
          <w:p w14:paraId="781853C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18E8" w14:paraId="3EEB658B" w14:textId="77777777" w:rsidTr="009F1822">
        <w:trPr>
          <w:trHeight w:hRule="exact" w:val="288"/>
        </w:trPr>
        <w:tc>
          <w:tcPr>
            <w:tcW w:w="2044" w:type="pct"/>
          </w:tcPr>
          <w:p w14:paraId="27454450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15</w:t>
            </w:r>
          </w:p>
        </w:tc>
        <w:tc>
          <w:tcPr>
            <w:tcW w:w="357" w:type="pct"/>
          </w:tcPr>
          <w:p w14:paraId="275A89A1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357" w:type="pct"/>
          </w:tcPr>
          <w:p w14:paraId="575EB3CA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358" w:type="pct"/>
          </w:tcPr>
          <w:p w14:paraId="67241F1A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451" w:type="pct"/>
          </w:tcPr>
          <w:p w14:paraId="6FCA16AA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135</w:t>
            </w:r>
          </w:p>
        </w:tc>
        <w:tc>
          <w:tcPr>
            <w:tcW w:w="358" w:type="pct"/>
          </w:tcPr>
          <w:p w14:paraId="36D45904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135</w:t>
            </w:r>
          </w:p>
        </w:tc>
        <w:tc>
          <w:tcPr>
            <w:tcW w:w="358" w:type="pct"/>
          </w:tcPr>
          <w:p w14:paraId="0B67BF9B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195</w:t>
            </w:r>
          </w:p>
        </w:tc>
        <w:tc>
          <w:tcPr>
            <w:tcW w:w="358" w:type="pct"/>
          </w:tcPr>
          <w:p w14:paraId="262E45EC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195</w:t>
            </w:r>
          </w:p>
        </w:tc>
        <w:tc>
          <w:tcPr>
            <w:tcW w:w="359" w:type="pct"/>
          </w:tcPr>
          <w:p w14:paraId="583D3371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195</w:t>
            </w:r>
          </w:p>
        </w:tc>
      </w:tr>
      <w:tr w:rsidR="000E18E8" w14:paraId="1437E125" w14:textId="77777777" w:rsidTr="009F1822">
        <w:trPr>
          <w:trHeight w:hRule="exact" w:val="288"/>
        </w:trPr>
        <w:tc>
          <w:tcPr>
            <w:tcW w:w="2044" w:type="pct"/>
          </w:tcPr>
          <w:p w14:paraId="67A36A1F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57" w:type="pct"/>
          </w:tcPr>
          <w:p w14:paraId="032B254C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294275A8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75A8657A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5849FA0C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465</w:t>
            </w:r>
          </w:p>
        </w:tc>
        <w:tc>
          <w:tcPr>
            <w:tcW w:w="358" w:type="pct"/>
          </w:tcPr>
          <w:p w14:paraId="290A7A99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120E0A10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405</w:t>
            </w:r>
          </w:p>
        </w:tc>
        <w:tc>
          <w:tcPr>
            <w:tcW w:w="358" w:type="pct"/>
          </w:tcPr>
          <w:p w14:paraId="3FA4D06B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9" w:type="pct"/>
          </w:tcPr>
          <w:p w14:paraId="30DC7316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18E8" w14:paraId="3B8F603E" w14:textId="77777777" w:rsidTr="009F1822">
        <w:trPr>
          <w:trHeight w:hRule="exact" w:val="288"/>
        </w:trPr>
        <w:tc>
          <w:tcPr>
            <w:tcW w:w="2044" w:type="pct"/>
          </w:tcPr>
          <w:p w14:paraId="3EC50D3A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57" w:type="pct"/>
          </w:tcPr>
          <w:p w14:paraId="28993A2C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19596422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15631E08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1683DCCB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600</w:t>
            </w:r>
          </w:p>
        </w:tc>
        <w:tc>
          <w:tcPr>
            <w:tcW w:w="358" w:type="pct"/>
          </w:tcPr>
          <w:p w14:paraId="5BBA20F3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0E8EF5E1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600</w:t>
            </w:r>
          </w:p>
        </w:tc>
        <w:tc>
          <w:tcPr>
            <w:tcW w:w="358" w:type="pct"/>
          </w:tcPr>
          <w:p w14:paraId="1D7B65EC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9" w:type="pct"/>
          </w:tcPr>
          <w:p w14:paraId="2201D685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18E8" w14:paraId="4E868B2E" w14:textId="77777777" w:rsidTr="009F1822">
        <w:trPr>
          <w:trHeight w:hRule="exact" w:val="288"/>
        </w:trPr>
        <w:tc>
          <w:tcPr>
            <w:tcW w:w="2044" w:type="pct"/>
          </w:tcPr>
          <w:p w14:paraId="066BFFA5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57" w:type="pct"/>
          </w:tcPr>
          <w:p w14:paraId="783B1D9A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0EEB93C9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600</w:t>
            </w:r>
          </w:p>
        </w:tc>
        <w:tc>
          <w:tcPr>
            <w:tcW w:w="358" w:type="pct"/>
          </w:tcPr>
          <w:p w14:paraId="7E913CCA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24D6091F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600</w:t>
            </w:r>
          </w:p>
        </w:tc>
        <w:tc>
          <w:tcPr>
            <w:tcW w:w="358" w:type="pct"/>
          </w:tcPr>
          <w:p w14:paraId="4228A7E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2CBF1BBF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3A983066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9" w:type="pct"/>
          </w:tcPr>
          <w:p w14:paraId="7B8593DD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A965455" w14:textId="77777777" w:rsidR="00A46922" w:rsidRDefault="00A46922" w:rsidP="00A46922">
      <w:pPr>
        <w:tabs>
          <w:tab w:val="left" w:pos="5715"/>
        </w:tabs>
        <w:spacing w:after="0"/>
      </w:pPr>
      <w:r>
        <w:t xml:space="preserve">There is a planned order release of 600 in </w:t>
      </w:r>
      <w:r w:rsidR="00CA43C8">
        <w:t>W</w:t>
      </w:r>
      <w:r>
        <w:t>eek 0 for Component M.</w:t>
      </w:r>
    </w:p>
    <w:p w14:paraId="142DF495" w14:textId="77777777" w:rsidR="00CA43C8" w:rsidRDefault="0045544A" w:rsidP="00A46922">
      <w:pPr>
        <w:spacing w:after="0"/>
      </w:pPr>
      <w:r>
        <w:t>Cognitive Domain: Comprehension</w:t>
      </w:r>
    </w:p>
    <w:p w14:paraId="420CB858" w14:textId="77777777" w:rsidR="00A46922" w:rsidRPr="00CF0000" w:rsidRDefault="00F069FA" w:rsidP="00A46922">
      <w:pPr>
        <w:spacing w:after="0"/>
      </w:pPr>
      <w:r>
        <w:t>Difficulty Level: Medium</w:t>
      </w:r>
    </w:p>
    <w:p w14:paraId="7D08D4FE" w14:textId="77777777" w:rsidR="00A46922" w:rsidRPr="007452BA" w:rsidRDefault="00A46922" w:rsidP="00A46922">
      <w:pPr>
        <w:tabs>
          <w:tab w:val="left" w:pos="5715"/>
        </w:tabs>
        <w:spacing w:after="0"/>
      </w:pPr>
    </w:p>
    <w:p w14:paraId="56E009FC" w14:textId="77777777" w:rsidR="00A46922" w:rsidRDefault="00A46922" w:rsidP="00A46922">
      <w:pPr>
        <w:spacing w:after="0"/>
      </w:pPr>
    </w:p>
    <w:p w14:paraId="6BEBF02C" w14:textId="77777777" w:rsidR="00A46922" w:rsidRDefault="00A46922" w:rsidP="00A46922">
      <w:pPr>
        <w:spacing w:after="0"/>
      </w:pPr>
      <w:r>
        <w:t>8a.</w:t>
      </w:r>
    </w:p>
    <w:p w14:paraId="5569A9D7" w14:textId="77777777" w:rsidR="00A46922" w:rsidRDefault="00A46922" w:rsidP="00A46922">
      <w:pPr>
        <w:spacing w:after="0"/>
      </w:pPr>
      <w:r>
        <w:rPr>
          <w:noProof/>
        </w:rPr>
        <w:drawing>
          <wp:inline distT="0" distB="0" distL="0" distR="0" wp14:anchorId="005D0B5D" wp14:editId="0C89AB7B">
            <wp:extent cx="5943600" cy="147447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7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A57FA3" w14:textId="77777777" w:rsidR="00A46922" w:rsidRDefault="00A46922" w:rsidP="00A46922">
      <w:pPr>
        <w:spacing w:after="0"/>
      </w:pPr>
      <w:r>
        <w:t>8b.</w:t>
      </w:r>
      <w:r w:rsidR="002C5D57">
        <w:t xml:space="preserve"> </w:t>
      </w:r>
      <w:proofErr w:type="gramStart"/>
      <w:r w:rsidR="002C5D57">
        <w:t>Sixty</w:t>
      </w:r>
      <w:proofErr w:type="gramEnd"/>
      <w:r w:rsidR="002C5D57">
        <w:t xml:space="preserve"> s</w:t>
      </w:r>
      <w:r>
        <w:t xml:space="preserve">idewalk skateboards require 60 fiberglass boards and 120 </w:t>
      </w:r>
      <w:r w:rsidR="002C5D57">
        <w:t>w</w:t>
      </w:r>
      <w:r>
        <w:t xml:space="preserve">heel </w:t>
      </w:r>
      <w:r w:rsidR="002C5D57">
        <w:t>a</w:t>
      </w:r>
      <w:r>
        <w:t>ssemblies</w:t>
      </w:r>
      <w:r w:rsidR="002C5D57">
        <w:t xml:space="preserve">; </w:t>
      </w:r>
      <w:r>
        <w:t>120</w:t>
      </w:r>
      <w:r w:rsidR="002C5D57">
        <w:t xml:space="preserve"> w</w:t>
      </w:r>
      <w:r>
        <w:t xml:space="preserve">heel </w:t>
      </w:r>
      <w:r w:rsidR="002C5D57">
        <w:t>a</w:t>
      </w:r>
      <w:r>
        <w:t xml:space="preserve">ssemblies require 240 </w:t>
      </w:r>
      <w:r w:rsidR="002C5D57">
        <w:t>w</w:t>
      </w:r>
      <w:r>
        <w:t xml:space="preserve">heels, 120 </w:t>
      </w:r>
      <w:r w:rsidR="002C5D57">
        <w:t>s</w:t>
      </w:r>
      <w:r>
        <w:t xml:space="preserve">pindles, 120 </w:t>
      </w:r>
      <w:r w:rsidR="002C5D57">
        <w:t>w</w:t>
      </w:r>
      <w:r>
        <w:t xml:space="preserve">heel </w:t>
      </w:r>
      <w:r w:rsidR="002C5D57">
        <w:t>m</w:t>
      </w:r>
      <w:r>
        <w:t xml:space="preserve">ount </w:t>
      </w:r>
      <w:r w:rsidR="002C5D57">
        <w:t>s</w:t>
      </w:r>
      <w:r>
        <w:t>tands</w:t>
      </w:r>
      <w:r w:rsidR="002C5D57">
        <w:t>,</w:t>
      </w:r>
      <w:r>
        <w:t xml:space="preserve"> and 240 </w:t>
      </w:r>
      <w:r w:rsidR="002C5D57">
        <w:t>l</w:t>
      </w:r>
      <w:r>
        <w:t>ocknuts.</w:t>
      </w:r>
    </w:p>
    <w:p w14:paraId="551E6495" w14:textId="77777777" w:rsidR="00A46922" w:rsidRDefault="00A46922" w:rsidP="00A46922">
      <w:pPr>
        <w:spacing w:after="0"/>
      </w:pPr>
      <w:r>
        <w:t>8c.</w:t>
      </w:r>
      <w:r w:rsidR="00CA43C8">
        <w:t xml:space="preserve"> </w:t>
      </w:r>
      <w:proofErr w:type="gramStart"/>
      <w:r w:rsidR="00CA43C8">
        <w:t>Sixty</w:t>
      </w:r>
      <w:proofErr w:type="gramEnd"/>
      <w:r w:rsidR="00CA43C8">
        <w:t xml:space="preserve"> s</w:t>
      </w:r>
      <w:r>
        <w:t xml:space="preserve">idewalk skateboards require 60 </w:t>
      </w:r>
      <w:r w:rsidR="00CA43C8">
        <w:t>f</w:t>
      </w:r>
      <w:r>
        <w:t xml:space="preserve">iberglass </w:t>
      </w:r>
      <w:r w:rsidR="00CA43C8">
        <w:t>b</w:t>
      </w:r>
      <w:r>
        <w:t xml:space="preserve">oards; with 10 on hand, the net requirement for </w:t>
      </w:r>
      <w:r w:rsidR="00CA43C8">
        <w:t>f</w:t>
      </w:r>
      <w:r>
        <w:t xml:space="preserve">iberglass </w:t>
      </w:r>
      <w:r w:rsidR="00CA43C8">
        <w:t>b</w:t>
      </w:r>
      <w:r>
        <w:t xml:space="preserve">oards is 50. </w:t>
      </w:r>
      <w:r w:rsidR="00CA43C8">
        <w:t>Sixty s</w:t>
      </w:r>
      <w:r>
        <w:t xml:space="preserve">idewalk </w:t>
      </w:r>
      <w:r w:rsidR="00CA43C8">
        <w:t>s</w:t>
      </w:r>
      <w:r>
        <w:t xml:space="preserve">kateboards require 120 </w:t>
      </w:r>
      <w:r w:rsidR="00CA43C8">
        <w:t>w</w:t>
      </w:r>
      <w:r>
        <w:t xml:space="preserve">heel </w:t>
      </w:r>
      <w:r w:rsidR="00CA43C8">
        <w:t>a</w:t>
      </w:r>
      <w:r>
        <w:t xml:space="preserve">ssemblies; with 20 on hand, the net </w:t>
      </w:r>
      <w:proofErr w:type="gramStart"/>
      <w:r>
        <w:t xml:space="preserve">requirements for </w:t>
      </w:r>
      <w:r w:rsidR="00CA43C8">
        <w:t>w</w:t>
      </w:r>
      <w:r>
        <w:t xml:space="preserve">heel </w:t>
      </w:r>
      <w:r w:rsidR="00CA43C8">
        <w:t>a</w:t>
      </w:r>
      <w:r>
        <w:t>ssemblies is</w:t>
      </w:r>
      <w:proofErr w:type="gramEnd"/>
      <w:r>
        <w:t xml:space="preserve"> 100. </w:t>
      </w:r>
      <w:r w:rsidR="00CA43C8">
        <w:t>One hundred w</w:t>
      </w:r>
      <w:r>
        <w:t xml:space="preserve">heel </w:t>
      </w:r>
      <w:r w:rsidR="00CA43C8">
        <w:t>a</w:t>
      </w:r>
      <w:r>
        <w:t xml:space="preserve">ssemblies require 200 </w:t>
      </w:r>
      <w:r w:rsidR="00CA43C8">
        <w:t>w</w:t>
      </w:r>
      <w:r>
        <w:t xml:space="preserve">heels, 100 </w:t>
      </w:r>
      <w:r w:rsidR="00CA43C8">
        <w:t>w</w:t>
      </w:r>
      <w:r>
        <w:t xml:space="preserve">heel </w:t>
      </w:r>
      <w:r w:rsidR="00CA43C8">
        <w:t>m</w:t>
      </w:r>
      <w:r>
        <w:t xml:space="preserve">ount </w:t>
      </w:r>
      <w:r w:rsidR="00CA43C8">
        <w:t>s</w:t>
      </w:r>
      <w:r>
        <w:t xml:space="preserve">tands, 200 </w:t>
      </w:r>
      <w:r w:rsidR="00CA43C8">
        <w:t>l</w:t>
      </w:r>
      <w:r>
        <w:t>ocknuts</w:t>
      </w:r>
      <w:r w:rsidR="00CA43C8">
        <w:t>,</w:t>
      </w:r>
      <w:r>
        <w:t xml:space="preserve"> and 100 </w:t>
      </w:r>
      <w:r w:rsidR="00CA43C8">
        <w:t>s</w:t>
      </w:r>
      <w:r>
        <w:t xml:space="preserve">pindles. There are 15 </w:t>
      </w:r>
      <w:r w:rsidR="00CA43C8">
        <w:t>s</w:t>
      </w:r>
      <w:r>
        <w:t xml:space="preserve">pindles in stock, so a net of 85 </w:t>
      </w:r>
      <w:r w:rsidR="00CA43C8">
        <w:t>s</w:t>
      </w:r>
      <w:r>
        <w:t xml:space="preserve">pindles </w:t>
      </w:r>
      <w:r w:rsidR="00CA43C8">
        <w:t>is</w:t>
      </w:r>
      <w:r>
        <w:t xml:space="preserve"> required.</w:t>
      </w:r>
    </w:p>
    <w:p w14:paraId="0A059634" w14:textId="77777777" w:rsidR="00CA43C8" w:rsidRDefault="0045544A" w:rsidP="00A46922">
      <w:pPr>
        <w:spacing w:after="0"/>
      </w:pPr>
      <w:r>
        <w:t>Cognitive Domain: Comprehension</w:t>
      </w:r>
    </w:p>
    <w:p w14:paraId="135FF5DA" w14:textId="77777777" w:rsidR="00A46922" w:rsidRPr="00CF0000" w:rsidRDefault="00F069FA" w:rsidP="00A46922">
      <w:pPr>
        <w:spacing w:after="0"/>
      </w:pPr>
      <w:r>
        <w:t>Difficulty Level: Medium</w:t>
      </w:r>
    </w:p>
    <w:p w14:paraId="63675F12" w14:textId="77777777" w:rsidR="00A46922" w:rsidRDefault="00A46922" w:rsidP="00A46922">
      <w:pPr>
        <w:spacing w:after="0"/>
      </w:pPr>
    </w:p>
    <w:p w14:paraId="0FB71C32" w14:textId="77777777" w:rsidR="00A46922" w:rsidRDefault="00A46922" w:rsidP="00A46922">
      <w:pPr>
        <w:spacing w:after="0"/>
      </w:pPr>
      <w:r>
        <w:t xml:space="preserve">9. Referring to </w:t>
      </w:r>
      <w:r w:rsidR="00CA43C8">
        <w:t>P</w:t>
      </w:r>
      <w:r>
        <w:t>roblem 8</w:t>
      </w:r>
      <w:r w:rsidR="00CA43C8">
        <w:t xml:space="preserve">: </w:t>
      </w:r>
      <w:r>
        <w:t xml:space="preserve">Shipping in </w:t>
      </w:r>
      <w:r w:rsidR="00CA43C8">
        <w:t>W</w:t>
      </w:r>
      <w:r>
        <w:t xml:space="preserve">eek 10 requires a fiberglass board and wheel assemblies in </w:t>
      </w:r>
      <w:r w:rsidR="00CA43C8">
        <w:t>W</w:t>
      </w:r>
      <w:r>
        <w:t xml:space="preserve">eek 9. Having a fiberglass board in </w:t>
      </w:r>
      <w:r w:rsidR="00CA43C8">
        <w:t>W</w:t>
      </w:r>
      <w:r>
        <w:t xml:space="preserve">eek 9 requires an order in </w:t>
      </w:r>
      <w:r w:rsidR="00CA43C8">
        <w:t>W</w:t>
      </w:r>
      <w:r>
        <w:t xml:space="preserve">eek 7. Wheel assemblies in </w:t>
      </w:r>
      <w:r w:rsidR="00CA43C8">
        <w:t>W</w:t>
      </w:r>
      <w:r>
        <w:t>eek 9 require wheels, spindles, mount stands</w:t>
      </w:r>
      <w:r w:rsidR="00CA43C8">
        <w:t>,</w:t>
      </w:r>
      <w:r>
        <w:t xml:space="preserve"> and locknuts in </w:t>
      </w:r>
      <w:r w:rsidR="00CA43C8">
        <w:t>W</w:t>
      </w:r>
      <w:r>
        <w:t xml:space="preserve">eek 7. Among these four components, the longest lead time is 3 weeks for both spindles and mount stands; to have them in </w:t>
      </w:r>
      <w:r w:rsidR="00CA43C8">
        <w:t>W</w:t>
      </w:r>
      <w:r>
        <w:t xml:space="preserve">eek 7 requires ordering them in </w:t>
      </w:r>
      <w:r w:rsidR="00CA43C8">
        <w:t>W</w:t>
      </w:r>
      <w:r>
        <w:t>eek 4, which is the latest that the order can be started.</w:t>
      </w:r>
    </w:p>
    <w:p w14:paraId="7EC157CB" w14:textId="77777777" w:rsidR="00CA43C8" w:rsidRDefault="0045544A" w:rsidP="00A46922">
      <w:pPr>
        <w:spacing w:after="0"/>
      </w:pPr>
      <w:r>
        <w:t>Cognitive Domain: Knowledge</w:t>
      </w:r>
    </w:p>
    <w:p w14:paraId="5A51F856" w14:textId="77777777" w:rsidR="00A46922" w:rsidRDefault="0045544A" w:rsidP="00A46922">
      <w:pPr>
        <w:spacing w:after="0"/>
      </w:pPr>
      <w:r>
        <w:t>Difficulty Level: Easy</w:t>
      </w:r>
    </w:p>
    <w:p w14:paraId="15B0E32C" w14:textId="77777777" w:rsidR="00194840" w:rsidRDefault="00194840">
      <w:pPr>
        <w:spacing w:after="0"/>
      </w:pPr>
      <w:r>
        <w:br w:type="page"/>
      </w:r>
    </w:p>
    <w:p w14:paraId="3E07BFFD" w14:textId="77777777" w:rsidR="00A46922" w:rsidRDefault="00A46922" w:rsidP="00A46922">
      <w:pPr>
        <w:spacing w:after="0"/>
      </w:pPr>
    </w:p>
    <w:p w14:paraId="4A5D1ECE" w14:textId="77777777" w:rsidR="00A46922" w:rsidRDefault="00A46922" w:rsidP="00A46922">
      <w:pPr>
        <w:spacing w:after="0"/>
      </w:pPr>
      <w:r>
        <w:t>10a.</w:t>
      </w:r>
    </w:p>
    <w:tbl>
      <w:tblPr>
        <w:tblStyle w:val="TableGrid"/>
        <w:tblW w:w="4668" w:type="pct"/>
        <w:tblLook w:val="04A0" w:firstRow="1" w:lastRow="0" w:firstColumn="1" w:lastColumn="0" w:noHBand="0" w:noVBand="1"/>
      </w:tblPr>
      <w:tblGrid>
        <w:gridCol w:w="3518"/>
        <w:gridCol w:w="614"/>
        <w:gridCol w:w="614"/>
        <w:gridCol w:w="616"/>
        <w:gridCol w:w="776"/>
        <w:gridCol w:w="616"/>
        <w:gridCol w:w="616"/>
        <w:gridCol w:w="616"/>
        <w:gridCol w:w="618"/>
      </w:tblGrid>
      <w:tr w:rsidR="00A46922" w14:paraId="3B22FAB8" w14:textId="77777777" w:rsidTr="00194840">
        <w:trPr>
          <w:trHeight w:hRule="exact" w:val="793"/>
        </w:trPr>
        <w:tc>
          <w:tcPr>
            <w:tcW w:w="2044" w:type="pct"/>
            <w:vMerge w:val="restart"/>
          </w:tcPr>
          <w:p w14:paraId="7173B321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End Product</w:t>
            </w: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14:paraId="7EABE136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0</w:t>
            </w:r>
          </w:p>
          <w:p w14:paraId="22EBC7EF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1 week</w:t>
            </w:r>
          </w:p>
          <w:p w14:paraId="4A61E448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2956" w:type="pct"/>
            <w:gridSpan w:val="8"/>
          </w:tcPr>
          <w:p w14:paraId="287F6A6F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jc w:val="center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WEEK</w:t>
            </w:r>
          </w:p>
        </w:tc>
      </w:tr>
      <w:tr w:rsidR="00A46922" w14:paraId="38F569C8" w14:textId="77777777" w:rsidTr="00194840">
        <w:trPr>
          <w:trHeight w:hRule="exact" w:val="1081"/>
        </w:trPr>
        <w:tc>
          <w:tcPr>
            <w:tcW w:w="2044" w:type="pct"/>
            <w:vMerge/>
          </w:tcPr>
          <w:p w14:paraId="47F928E1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3CA216E1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57" w:type="pct"/>
          </w:tcPr>
          <w:p w14:paraId="31549918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58" w:type="pct"/>
          </w:tcPr>
          <w:p w14:paraId="15820204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451" w:type="pct"/>
          </w:tcPr>
          <w:p w14:paraId="37941431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58" w:type="pct"/>
          </w:tcPr>
          <w:p w14:paraId="46D7733E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58" w:type="pct"/>
          </w:tcPr>
          <w:p w14:paraId="526CEA63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58" w:type="pct"/>
          </w:tcPr>
          <w:p w14:paraId="3768C224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59" w:type="pct"/>
          </w:tcPr>
          <w:p w14:paraId="48ECA151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</w:tr>
      <w:tr w:rsidR="000E18E8" w14:paraId="4DE22E1D" w14:textId="77777777" w:rsidTr="009F1822">
        <w:trPr>
          <w:trHeight w:hRule="exact" w:val="288"/>
        </w:trPr>
        <w:tc>
          <w:tcPr>
            <w:tcW w:w="2044" w:type="pct"/>
          </w:tcPr>
          <w:p w14:paraId="39E7F0D4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57" w:type="pct"/>
          </w:tcPr>
          <w:p w14:paraId="120EC052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5AF4D251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14:paraId="7D356708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</w:tcPr>
          <w:p w14:paraId="04BE968B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14:paraId="1EA2170F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14:paraId="4B5B55A4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14:paraId="09F16174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59" w:type="pct"/>
          </w:tcPr>
          <w:p w14:paraId="0C344FB3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0E18E8" w14:paraId="6644C7C2" w14:textId="77777777" w:rsidTr="009F1822">
        <w:trPr>
          <w:trHeight w:hRule="exact" w:val="288"/>
        </w:trPr>
        <w:tc>
          <w:tcPr>
            <w:tcW w:w="2044" w:type="pct"/>
          </w:tcPr>
          <w:p w14:paraId="790FEF31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57" w:type="pct"/>
          </w:tcPr>
          <w:p w14:paraId="735810C6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14888461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544B27DF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62457D69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1EE91876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6F5C2F3F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3E8D6F8F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9" w:type="pct"/>
          </w:tcPr>
          <w:p w14:paraId="52FD9B89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18E8" w14:paraId="4A2D97A4" w14:textId="77777777" w:rsidTr="009F1822">
        <w:trPr>
          <w:trHeight w:hRule="exact" w:val="288"/>
        </w:trPr>
        <w:tc>
          <w:tcPr>
            <w:tcW w:w="2044" w:type="pct"/>
          </w:tcPr>
          <w:p w14:paraId="77B05A61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0</w:t>
            </w:r>
          </w:p>
        </w:tc>
        <w:tc>
          <w:tcPr>
            <w:tcW w:w="357" w:type="pct"/>
          </w:tcPr>
          <w:p w14:paraId="43883393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5B2F5D73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4320F6D1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62A99B4C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1FB7979D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6140362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776B5BDF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9" w:type="pct"/>
          </w:tcPr>
          <w:p w14:paraId="6CB0800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18E8" w14:paraId="413A8E88" w14:textId="77777777" w:rsidTr="009F1822">
        <w:trPr>
          <w:trHeight w:hRule="exact" w:val="288"/>
        </w:trPr>
        <w:tc>
          <w:tcPr>
            <w:tcW w:w="2044" w:type="pct"/>
          </w:tcPr>
          <w:p w14:paraId="521F4079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57" w:type="pct"/>
          </w:tcPr>
          <w:p w14:paraId="13F95041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5E888F79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37F50833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4E484DF0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46E2DFFB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08B77A53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01DC8957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359" w:type="pct"/>
          </w:tcPr>
          <w:p w14:paraId="048D7127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18E8" w14:paraId="137C28E7" w14:textId="77777777" w:rsidTr="009F1822">
        <w:trPr>
          <w:trHeight w:hRule="exact" w:val="288"/>
        </w:trPr>
        <w:tc>
          <w:tcPr>
            <w:tcW w:w="2044" w:type="pct"/>
          </w:tcPr>
          <w:p w14:paraId="7E7ACC10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57" w:type="pct"/>
          </w:tcPr>
          <w:p w14:paraId="47F37C78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62FAEEC5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4FA6D9FA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4F052090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12BF1EDD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490FC300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7CB8B21C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359" w:type="pct"/>
          </w:tcPr>
          <w:p w14:paraId="5495D794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18E8" w14:paraId="6547D1ED" w14:textId="77777777" w:rsidTr="009F1822">
        <w:trPr>
          <w:trHeight w:hRule="exact" w:val="288"/>
        </w:trPr>
        <w:tc>
          <w:tcPr>
            <w:tcW w:w="2044" w:type="pct"/>
          </w:tcPr>
          <w:p w14:paraId="1D39DB1F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57" w:type="pct"/>
          </w:tcPr>
          <w:p w14:paraId="4F97E663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116E51AA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503F973C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3299C6A5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5066665B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037196AA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358" w:type="pct"/>
          </w:tcPr>
          <w:p w14:paraId="37ADB6EC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9" w:type="pct"/>
          </w:tcPr>
          <w:p w14:paraId="1E4F5A4C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0F4D5368" w14:textId="77777777" w:rsidR="00A46922" w:rsidRDefault="00A46922" w:rsidP="00A46922">
      <w:pPr>
        <w:spacing w:after="0"/>
      </w:pPr>
    </w:p>
    <w:tbl>
      <w:tblPr>
        <w:tblStyle w:val="TableGrid"/>
        <w:tblW w:w="4668" w:type="pct"/>
        <w:tblLook w:val="04A0" w:firstRow="1" w:lastRow="0" w:firstColumn="1" w:lastColumn="0" w:noHBand="0" w:noVBand="1"/>
      </w:tblPr>
      <w:tblGrid>
        <w:gridCol w:w="3518"/>
        <w:gridCol w:w="614"/>
        <w:gridCol w:w="614"/>
        <w:gridCol w:w="616"/>
        <w:gridCol w:w="776"/>
        <w:gridCol w:w="616"/>
        <w:gridCol w:w="616"/>
        <w:gridCol w:w="616"/>
        <w:gridCol w:w="618"/>
      </w:tblGrid>
      <w:tr w:rsidR="00A46922" w14:paraId="7A1B2B35" w14:textId="77777777" w:rsidTr="00194840">
        <w:trPr>
          <w:trHeight w:hRule="exact" w:val="739"/>
        </w:trPr>
        <w:tc>
          <w:tcPr>
            <w:tcW w:w="2044" w:type="pct"/>
            <w:vMerge w:val="restart"/>
          </w:tcPr>
          <w:p w14:paraId="24857C3F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Component: Q</w:t>
            </w: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14:paraId="2FFC50F5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  <w:p w14:paraId="7DBA9932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1 week</w:t>
            </w:r>
          </w:p>
          <w:p w14:paraId="7A941D54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2956" w:type="pct"/>
            <w:gridSpan w:val="8"/>
          </w:tcPr>
          <w:p w14:paraId="1F361D9F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jc w:val="center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WEEK</w:t>
            </w:r>
          </w:p>
        </w:tc>
      </w:tr>
      <w:tr w:rsidR="00A46922" w14:paraId="7D5D7D95" w14:textId="77777777" w:rsidTr="00194840">
        <w:trPr>
          <w:trHeight w:hRule="exact" w:val="1198"/>
        </w:trPr>
        <w:tc>
          <w:tcPr>
            <w:tcW w:w="2044" w:type="pct"/>
            <w:vMerge/>
          </w:tcPr>
          <w:p w14:paraId="7F559745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11993E8F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57" w:type="pct"/>
          </w:tcPr>
          <w:p w14:paraId="3F01BD9B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58" w:type="pct"/>
          </w:tcPr>
          <w:p w14:paraId="40D3ABFD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451" w:type="pct"/>
          </w:tcPr>
          <w:p w14:paraId="1379EA18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58" w:type="pct"/>
          </w:tcPr>
          <w:p w14:paraId="471664BF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58" w:type="pct"/>
          </w:tcPr>
          <w:p w14:paraId="4123DEE9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58" w:type="pct"/>
          </w:tcPr>
          <w:p w14:paraId="182B5D39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59" w:type="pct"/>
          </w:tcPr>
          <w:p w14:paraId="52A41F9C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</w:tr>
      <w:tr w:rsidR="000E18E8" w14:paraId="359FC0FE" w14:textId="77777777" w:rsidTr="009F1822">
        <w:trPr>
          <w:trHeight w:hRule="exact" w:val="288"/>
        </w:trPr>
        <w:tc>
          <w:tcPr>
            <w:tcW w:w="2044" w:type="pct"/>
          </w:tcPr>
          <w:p w14:paraId="06A7BC23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57" w:type="pct"/>
          </w:tcPr>
          <w:p w14:paraId="6BE939B1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6D57373B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14:paraId="45EEBD0E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</w:tcPr>
          <w:p w14:paraId="72D7AE34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14:paraId="57430537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14:paraId="412BE06E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58" w:type="pct"/>
          </w:tcPr>
          <w:p w14:paraId="4B4DA072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" w:type="pct"/>
          </w:tcPr>
          <w:p w14:paraId="7C111000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0E18E8" w14:paraId="499D2F28" w14:textId="77777777" w:rsidTr="009F1822">
        <w:trPr>
          <w:trHeight w:hRule="exact" w:val="288"/>
        </w:trPr>
        <w:tc>
          <w:tcPr>
            <w:tcW w:w="2044" w:type="pct"/>
          </w:tcPr>
          <w:p w14:paraId="4CBBA6D1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57" w:type="pct"/>
          </w:tcPr>
          <w:p w14:paraId="55FB71E5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2A4D5375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73876D3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2D76D724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43283E0B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79E10E26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49E8C60F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9" w:type="pct"/>
          </w:tcPr>
          <w:p w14:paraId="020309D7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18E8" w14:paraId="6D499FC4" w14:textId="77777777" w:rsidTr="009F1822">
        <w:trPr>
          <w:trHeight w:hRule="exact" w:val="288"/>
        </w:trPr>
        <w:tc>
          <w:tcPr>
            <w:tcW w:w="2044" w:type="pct"/>
          </w:tcPr>
          <w:p w14:paraId="2E26F843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60</w:t>
            </w:r>
          </w:p>
        </w:tc>
        <w:tc>
          <w:tcPr>
            <w:tcW w:w="357" w:type="pct"/>
          </w:tcPr>
          <w:p w14:paraId="280EEDF2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357" w:type="pct"/>
          </w:tcPr>
          <w:p w14:paraId="5FCB1AF4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358" w:type="pct"/>
          </w:tcPr>
          <w:p w14:paraId="0DD5EBC5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451" w:type="pct"/>
          </w:tcPr>
          <w:p w14:paraId="62C291F9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358" w:type="pct"/>
          </w:tcPr>
          <w:p w14:paraId="5D66DA24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358" w:type="pct"/>
          </w:tcPr>
          <w:p w14:paraId="4DCB8B5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358" w:type="pct"/>
          </w:tcPr>
          <w:p w14:paraId="14AE6B65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9" w:type="pct"/>
          </w:tcPr>
          <w:p w14:paraId="025AB7CB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18E8" w14:paraId="02ABDB68" w14:textId="77777777" w:rsidTr="009F1822">
        <w:trPr>
          <w:trHeight w:hRule="exact" w:val="288"/>
        </w:trPr>
        <w:tc>
          <w:tcPr>
            <w:tcW w:w="2044" w:type="pct"/>
          </w:tcPr>
          <w:p w14:paraId="3C8304D0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57" w:type="pct"/>
          </w:tcPr>
          <w:p w14:paraId="095C6B9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39994DE3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494DCDDD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48DF6D4D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3E7110E5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12A1E694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240</w:t>
            </w:r>
          </w:p>
        </w:tc>
        <w:tc>
          <w:tcPr>
            <w:tcW w:w="358" w:type="pct"/>
          </w:tcPr>
          <w:p w14:paraId="681776E2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9" w:type="pct"/>
          </w:tcPr>
          <w:p w14:paraId="6738A201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18E8" w14:paraId="4A938DF4" w14:textId="77777777" w:rsidTr="009F1822">
        <w:trPr>
          <w:trHeight w:hRule="exact" w:val="288"/>
        </w:trPr>
        <w:tc>
          <w:tcPr>
            <w:tcW w:w="2044" w:type="pct"/>
          </w:tcPr>
          <w:p w14:paraId="160CCC7F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57" w:type="pct"/>
          </w:tcPr>
          <w:p w14:paraId="040DE1F5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23A238DD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216C4D5B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52E05215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02B9C80C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2C3C34B9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240</w:t>
            </w:r>
          </w:p>
        </w:tc>
        <w:tc>
          <w:tcPr>
            <w:tcW w:w="358" w:type="pct"/>
          </w:tcPr>
          <w:p w14:paraId="1CBF782D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9" w:type="pct"/>
          </w:tcPr>
          <w:p w14:paraId="78720E17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18E8" w14:paraId="198E14D3" w14:textId="77777777" w:rsidTr="009F1822">
        <w:trPr>
          <w:trHeight w:hRule="exact" w:val="288"/>
        </w:trPr>
        <w:tc>
          <w:tcPr>
            <w:tcW w:w="2044" w:type="pct"/>
          </w:tcPr>
          <w:p w14:paraId="19B99E63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57" w:type="pct"/>
          </w:tcPr>
          <w:p w14:paraId="00FE0027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2B5896E2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00A13738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43D01987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21701864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240</w:t>
            </w:r>
          </w:p>
        </w:tc>
        <w:tc>
          <w:tcPr>
            <w:tcW w:w="358" w:type="pct"/>
          </w:tcPr>
          <w:p w14:paraId="64646E78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7BEEEFFF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9" w:type="pct"/>
          </w:tcPr>
          <w:p w14:paraId="1879F3E3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7AC18F75" w14:textId="77777777" w:rsidR="00A46922" w:rsidRDefault="00A46922" w:rsidP="00A46922">
      <w:pPr>
        <w:spacing w:after="0"/>
      </w:pPr>
    </w:p>
    <w:tbl>
      <w:tblPr>
        <w:tblStyle w:val="TableGrid"/>
        <w:tblW w:w="4668" w:type="pct"/>
        <w:tblLook w:val="04A0" w:firstRow="1" w:lastRow="0" w:firstColumn="1" w:lastColumn="0" w:noHBand="0" w:noVBand="1"/>
      </w:tblPr>
      <w:tblGrid>
        <w:gridCol w:w="3512"/>
        <w:gridCol w:w="609"/>
        <w:gridCol w:w="609"/>
        <w:gridCol w:w="656"/>
        <w:gridCol w:w="771"/>
        <w:gridCol w:w="611"/>
        <w:gridCol w:w="611"/>
        <w:gridCol w:w="611"/>
        <w:gridCol w:w="614"/>
      </w:tblGrid>
      <w:tr w:rsidR="00A46922" w14:paraId="6BD7452E" w14:textId="77777777" w:rsidTr="00194840">
        <w:trPr>
          <w:trHeight w:hRule="exact" w:val="946"/>
        </w:trPr>
        <w:tc>
          <w:tcPr>
            <w:tcW w:w="2041" w:type="pct"/>
            <w:vMerge w:val="restart"/>
          </w:tcPr>
          <w:p w14:paraId="6EA96D2B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Component: S</w:t>
            </w: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14:paraId="74CDF996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  <w:p w14:paraId="1CECF026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2 weeks</w:t>
            </w:r>
          </w:p>
          <w:p w14:paraId="48C590A2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2959" w:type="pct"/>
            <w:gridSpan w:val="8"/>
          </w:tcPr>
          <w:p w14:paraId="5E4A84D8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jc w:val="center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WEEK</w:t>
            </w:r>
          </w:p>
        </w:tc>
      </w:tr>
      <w:tr w:rsidR="00A46922" w14:paraId="1C562E2F" w14:textId="77777777" w:rsidTr="00194840">
        <w:trPr>
          <w:trHeight w:hRule="exact" w:val="811"/>
        </w:trPr>
        <w:tc>
          <w:tcPr>
            <w:tcW w:w="2041" w:type="pct"/>
            <w:vMerge/>
          </w:tcPr>
          <w:p w14:paraId="3C85F96F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4" w:type="pct"/>
          </w:tcPr>
          <w:p w14:paraId="7ABEFDBF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54" w:type="pct"/>
          </w:tcPr>
          <w:p w14:paraId="0C199435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81" w:type="pct"/>
          </w:tcPr>
          <w:p w14:paraId="4C5766A2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448" w:type="pct"/>
          </w:tcPr>
          <w:p w14:paraId="5009233A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55" w:type="pct"/>
          </w:tcPr>
          <w:p w14:paraId="099941C3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55" w:type="pct"/>
          </w:tcPr>
          <w:p w14:paraId="577C9993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55" w:type="pct"/>
          </w:tcPr>
          <w:p w14:paraId="621C7E08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57" w:type="pct"/>
          </w:tcPr>
          <w:p w14:paraId="7A1BECBE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</w:tr>
      <w:tr w:rsidR="000E18E8" w14:paraId="0E3CB56B" w14:textId="77777777" w:rsidTr="000E18E8">
        <w:trPr>
          <w:trHeight w:hRule="exact" w:val="288"/>
        </w:trPr>
        <w:tc>
          <w:tcPr>
            <w:tcW w:w="2041" w:type="pct"/>
          </w:tcPr>
          <w:p w14:paraId="31368FFA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54" w:type="pct"/>
          </w:tcPr>
          <w:p w14:paraId="153E2790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</w:tcPr>
          <w:p w14:paraId="0C808C91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1" w:type="pct"/>
          </w:tcPr>
          <w:p w14:paraId="3A9D5491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</w:tcPr>
          <w:p w14:paraId="40C219DD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</w:tcPr>
          <w:p w14:paraId="71670F4B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</w:t>
            </w:r>
          </w:p>
        </w:tc>
        <w:tc>
          <w:tcPr>
            <w:tcW w:w="355" w:type="pct"/>
          </w:tcPr>
          <w:p w14:paraId="19C2B28D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</w:tcPr>
          <w:p w14:paraId="5D4879E7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407972FA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0E18E8" w14:paraId="0C6E31A2" w14:textId="77777777" w:rsidTr="000E18E8">
        <w:trPr>
          <w:trHeight w:hRule="exact" w:val="288"/>
        </w:trPr>
        <w:tc>
          <w:tcPr>
            <w:tcW w:w="2041" w:type="pct"/>
          </w:tcPr>
          <w:p w14:paraId="4A08801E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54" w:type="pct"/>
          </w:tcPr>
          <w:p w14:paraId="4327EC38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4" w:type="pct"/>
          </w:tcPr>
          <w:p w14:paraId="6D9DFAB4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1" w:type="pct"/>
          </w:tcPr>
          <w:p w14:paraId="60A7CDD7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300</w:t>
            </w:r>
          </w:p>
        </w:tc>
        <w:tc>
          <w:tcPr>
            <w:tcW w:w="448" w:type="pct"/>
          </w:tcPr>
          <w:p w14:paraId="20909417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5" w:type="pct"/>
          </w:tcPr>
          <w:p w14:paraId="658DE7C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5" w:type="pct"/>
          </w:tcPr>
          <w:p w14:paraId="1002C58C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5" w:type="pct"/>
          </w:tcPr>
          <w:p w14:paraId="55613B10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0E23BF4A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18E8" w14:paraId="0E1064C5" w14:textId="77777777" w:rsidTr="000E18E8">
        <w:trPr>
          <w:trHeight w:hRule="exact" w:val="288"/>
        </w:trPr>
        <w:tc>
          <w:tcPr>
            <w:tcW w:w="2041" w:type="pct"/>
          </w:tcPr>
          <w:p w14:paraId="7A72CCB8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30</w:t>
            </w:r>
          </w:p>
        </w:tc>
        <w:tc>
          <w:tcPr>
            <w:tcW w:w="354" w:type="pct"/>
          </w:tcPr>
          <w:p w14:paraId="2124A9E1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354" w:type="pct"/>
          </w:tcPr>
          <w:p w14:paraId="1695DA1B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381" w:type="pct"/>
          </w:tcPr>
          <w:p w14:paraId="0DDD0E96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330</w:t>
            </w:r>
          </w:p>
        </w:tc>
        <w:tc>
          <w:tcPr>
            <w:tcW w:w="448" w:type="pct"/>
          </w:tcPr>
          <w:p w14:paraId="74853C9F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330</w:t>
            </w:r>
          </w:p>
        </w:tc>
        <w:tc>
          <w:tcPr>
            <w:tcW w:w="355" w:type="pct"/>
          </w:tcPr>
          <w:p w14:paraId="36739F71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330</w:t>
            </w:r>
          </w:p>
        </w:tc>
        <w:tc>
          <w:tcPr>
            <w:tcW w:w="355" w:type="pct"/>
          </w:tcPr>
          <w:p w14:paraId="0CB87950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270</w:t>
            </w:r>
          </w:p>
        </w:tc>
        <w:tc>
          <w:tcPr>
            <w:tcW w:w="355" w:type="pct"/>
          </w:tcPr>
          <w:p w14:paraId="1C129B93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270</w:t>
            </w:r>
          </w:p>
        </w:tc>
        <w:tc>
          <w:tcPr>
            <w:tcW w:w="357" w:type="pct"/>
          </w:tcPr>
          <w:p w14:paraId="10E72202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270</w:t>
            </w:r>
          </w:p>
        </w:tc>
      </w:tr>
      <w:tr w:rsidR="000E18E8" w14:paraId="74EA5583" w14:textId="77777777" w:rsidTr="000E18E8">
        <w:trPr>
          <w:trHeight w:hRule="exact" w:val="288"/>
        </w:trPr>
        <w:tc>
          <w:tcPr>
            <w:tcW w:w="2041" w:type="pct"/>
          </w:tcPr>
          <w:p w14:paraId="25F69C54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54" w:type="pct"/>
          </w:tcPr>
          <w:p w14:paraId="00D8164A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4" w:type="pct"/>
          </w:tcPr>
          <w:p w14:paraId="7CDBCB34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1" w:type="pct"/>
          </w:tcPr>
          <w:p w14:paraId="170F7E2F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8" w:type="pct"/>
          </w:tcPr>
          <w:p w14:paraId="48688C7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5" w:type="pct"/>
          </w:tcPr>
          <w:p w14:paraId="6DE2992F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630</w:t>
            </w:r>
          </w:p>
        </w:tc>
        <w:tc>
          <w:tcPr>
            <w:tcW w:w="355" w:type="pct"/>
          </w:tcPr>
          <w:p w14:paraId="291B90F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5" w:type="pct"/>
          </w:tcPr>
          <w:p w14:paraId="21962FED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19B94DCC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18E8" w14:paraId="41D2E6E1" w14:textId="77777777" w:rsidTr="000E18E8">
        <w:trPr>
          <w:trHeight w:hRule="exact" w:val="288"/>
        </w:trPr>
        <w:tc>
          <w:tcPr>
            <w:tcW w:w="2041" w:type="pct"/>
          </w:tcPr>
          <w:p w14:paraId="5CDF6A97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54" w:type="pct"/>
          </w:tcPr>
          <w:p w14:paraId="02090132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4" w:type="pct"/>
          </w:tcPr>
          <w:p w14:paraId="2E7F8294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1" w:type="pct"/>
          </w:tcPr>
          <w:p w14:paraId="6CC13012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8" w:type="pct"/>
          </w:tcPr>
          <w:p w14:paraId="4A5E1E3F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5" w:type="pct"/>
          </w:tcPr>
          <w:p w14:paraId="17BB2C88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900</w:t>
            </w:r>
          </w:p>
        </w:tc>
        <w:tc>
          <w:tcPr>
            <w:tcW w:w="355" w:type="pct"/>
          </w:tcPr>
          <w:p w14:paraId="02A8287D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5" w:type="pct"/>
          </w:tcPr>
          <w:p w14:paraId="0825F70A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3382F3E2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18E8" w14:paraId="6648AAB6" w14:textId="77777777" w:rsidTr="000E18E8">
        <w:trPr>
          <w:trHeight w:hRule="exact" w:val="288"/>
        </w:trPr>
        <w:tc>
          <w:tcPr>
            <w:tcW w:w="2041" w:type="pct"/>
          </w:tcPr>
          <w:p w14:paraId="52F022C3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54" w:type="pct"/>
          </w:tcPr>
          <w:p w14:paraId="61726CE7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4" w:type="pct"/>
          </w:tcPr>
          <w:p w14:paraId="7DC8C07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1" w:type="pct"/>
          </w:tcPr>
          <w:p w14:paraId="198D952A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900-</w:t>
            </w:r>
          </w:p>
        </w:tc>
        <w:tc>
          <w:tcPr>
            <w:tcW w:w="448" w:type="pct"/>
          </w:tcPr>
          <w:p w14:paraId="67A03B9B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5" w:type="pct"/>
          </w:tcPr>
          <w:p w14:paraId="091B90DD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5" w:type="pct"/>
          </w:tcPr>
          <w:p w14:paraId="019122D0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5" w:type="pct"/>
          </w:tcPr>
          <w:p w14:paraId="37F145B4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3E0BD073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0CC9E748" w14:textId="77777777" w:rsidR="00A46922" w:rsidRDefault="00A46922" w:rsidP="00A46922">
      <w:pPr>
        <w:spacing w:after="0"/>
      </w:pPr>
    </w:p>
    <w:p w14:paraId="38BA5C7F" w14:textId="77777777" w:rsidR="00A46922" w:rsidRDefault="00A46922" w:rsidP="00A46922">
      <w:pPr>
        <w:spacing w:after="0"/>
      </w:pPr>
      <w:r>
        <w:t>10b.</w:t>
      </w:r>
    </w:p>
    <w:tbl>
      <w:tblPr>
        <w:tblStyle w:val="TableGrid"/>
        <w:tblW w:w="4668" w:type="pct"/>
        <w:tblLook w:val="04A0" w:firstRow="1" w:lastRow="0" w:firstColumn="1" w:lastColumn="0" w:noHBand="0" w:noVBand="1"/>
      </w:tblPr>
      <w:tblGrid>
        <w:gridCol w:w="3518"/>
        <w:gridCol w:w="614"/>
        <w:gridCol w:w="614"/>
        <w:gridCol w:w="616"/>
        <w:gridCol w:w="776"/>
        <w:gridCol w:w="616"/>
        <w:gridCol w:w="616"/>
        <w:gridCol w:w="616"/>
        <w:gridCol w:w="618"/>
      </w:tblGrid>
      <w:tr w:rsidR="00A46922" w14:paraId="18A01AD4" w14:textId="77777777" w:rsidTr="00194840">
        <w:trPr>
          <w:trHeight w:hRule="exact" w:val="892"/>
        </w:trPr>
        <w:tc>
          <w:tcPr>
            <w:tcW w:w="2044" w:type="pct"/>
            <w:vMerge w:val="restart"/>
          </w:tcPr>
          <w:p w14:paraId="607B3579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lastRenderedPageBreak/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End Product</w:t>
            </w: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14:paraId="71BF4BC7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0</w:t>
            </w:r>
          </w:p>
          <w:p w14:paraId="52CB15EA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1 week</w:t>
            </w:r>
          </w:p>
          <w:p w14:paraId="54149F54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2956" w:type="pct"/>
            <w:gridSpan w:val="8"/>
          </w:tcPr>
          <w:p w14:paraId="363133E1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jc w:val="center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WEEK</w:t>
            </w:r>
          </w:p>
        </w:tc>
      </w:tr>
      <w:tr w:rsidR="00A46922" w14:paraId="66C1B761" w14:textId="77777777" w:rsidTr="00194840">
        <w:trPr>
          <w:trHeight w:hRule="exact" w:val="901"/>
        </w:trPr>
        <w:tc>
          <w:tcPr>
            <w:tcW w:w="2044" w:type="pct"/>
            <w:vMerge/>
          </w:tcPr>
          <w:p w14:paraId="5131F38F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045985CD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57" w:type="pct"/>
          </w:tcPr>
          <w:p w14:paraId="796EBC92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58" w:type="pct"/>
          </w:tcPr>
          <w:p w14:paraId="28452899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451" w:type="pct"/>
          </w:tcPr>
          <w:p w14:paraId="00333D4B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58" w:type="pct"/>
          </w:tcPr>
          <w:p w14:paraId="48C31334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58" w:type="pct"/>
          </w:tcPr>
          <w:p w14:paraId="7EC48B21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58" w:type="pct"/>
          </w:tcPr>
          <w:p w14:paraId="551A6606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59" w:type="pct"/>
          </w:tcPr>
          <w:p w14:paraId="70C8E9E4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80" w:line="480" w:lineRule="auto"/>
              <w:ind w:left="0"/>
              <w:outlineLvl w:val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</w:tr>
      <w:tr w:rsidR="00CA43C8" w14:paraId="1E136C0D" w14:textId="77777777" w:rsidTr="009F1822">
        <w:trPr>
          <w:trHeight w:hRule="exact" w:val="288"/>
        </w:trPr>
        <w:tc>
          <w:tcPr>
            <w:tcW w:w="2044" w:type="pct"/>
          </w:tcPr>
          <w:p w14:paraId="30A4DF47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57" w:type="pct"/>
          </w:tcPr>
          <w:p w14:paraId="401674DE" w14:textId="77777777" w:rsidR="00CA43C8" w:rsidRDefault="00CA43C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388E4CD4" w14:textId="77777777" w:rsidR="00CA43C8" w:rsidRDefault="00CA43C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14:paraId="4626353C" w14:textId="77777777" w:rsidR="00CA43C8" w:rsidRDefault="00CA43C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</w:tcPr>
          <w:p w14:paraId="42D51EEE" w14:textId="77777777" w:rsidR="00CA43C8" w:rsidRDefault="00CA43C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14:paraId="05106C07" w14:textId="77777777" w:rsidR="00CA43C8" w:rsidRDefault="00CA43C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14:paraId="620CFAAB" w14:textId="77777777" w:rsidR="00CA43C8" w:rsidRDefault="00CA43C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14:paraId="26F95FD1" w14:textId="77777777" w:rsidR="00CA43C8" w:rsidRDefault="00CA43C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59" w:type="pct"/>
          </w:tcPr>
          <w:p w14:paraId="47DDABC4" w14:textId="77777777" w:rsidR="00CA43C8" w:rsidRDefault="00CA43C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CA43C8" w14:paraId="1BDB8482" w14:textId="77777777" w:rsidTr="009F1822">
        <w:trPr>
          <w:trHeight w:hRule="exact" w:val="288"/>
        </w:trPr>
        <w:tc>
          <w:tcPr>
            <w:tcW w:w="2044" w:type="pct"/>
          </w:tcPr>
          <w:p w14:paraId="6A24ED23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57" w:type="pct"/>
          </w:tcPr>
          <w:p w14:paraId="25AA3D52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0EFF31F5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6F2C3C33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0F0E5336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339AFAA3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5B8E05A5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727B8140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9" w:type="pct"/>
          </w:tcPr>
          <w:p w14:paraId="071A6D30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A43C8" w14:paraId="24C5A65B" w14:textId="77777777" w:rsidTr="009F1822">
        <w:trPr>
          <w:trHeight w:hRule="exact" w:val="288"/>
        </w:trPr>
        <w:tc>
          <w:tcPr>
            <w:tcW w:w="2044" w:type="pct"/>
          </w:tcPr>
          <w:p w14:paraId="4F77404C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0</w:t>
            </w:r>
          </w:p>
        </w:tc>
        <w:tc>
          <w:tcPr>
            <w:tcW w:w="357" w:type="pct"/>
          </w:tcPr>
          <w:p w14:paraId="2CEA91FB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3DEF1304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17B94936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3A3A5E68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6C4481B0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1B3028D6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219B62CD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9" w:type="pct"/>
          </w:tcPr>
          <w:p w14:paraId="612A09C5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A43C8" w14:paraId="7DB97BA6" w14:textId="77777777" w:rsidTr="009F1822">
        <w:trPr>
          <w:trHeight w:hRule="exact" w:val="288"/>
        </w:trPr>
        <w:tc>
          <w:tcPr>
            <w:tcW w:w="2044" w:type="pct"/>
          </w:tcPr>
          <w:p w14:paraId="4D8BB817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57" w:type="pct"/>
          </w:tcPr>
          <w:p w14:paraId="04222BB1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2DF2D6E8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582B3F32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0E2454DB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22D81A6B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577A51F0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0AA64094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359" w:type="pct"/>
          </w:tcPr>
          <w:p w14:paraId="27081FD2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A43C8" w14:paraId="2C119A3C" w14:textId="77777777" w:rsidTr="009F1822">
        <w:trPr>
          <w:trHeight w:hRule="exact" w:val="288"/>
        </w:trPr>
        <w:tc>
          <w:tcPr>
            <w:tcW w:w="2044" w:type="pct"/>
          </w:tcPr>
          <w:p w14:paraId="4FC990A1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57" w:type="pct"/>
          </w:tcPr>
          <w:p w14:paraId="02BE5E1D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5C2D280B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4B661FF7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27E51BC7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1B675AFE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671A7081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7C5AE179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359" w:type="pct"/>
          </w:tcPr>
          <w:p w14:paraId="4588CC47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A43C8" w14:paraId="647AE7CB" w14:textId="77777777" w:rsidTr="009F1822">
        <w:trPr>
          <w:trHeight w:hRule="exact" w:val="288"/>
        </w:trPr>
        <w:tc>
          <w:tcPr>
            <w:tcW w:w="2044" w:type="pct"/>
          </w:tcPr>
          <w:p w14:paraId="3A56AC7D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57" w:type="pct"/>
          </w:tcPr>
          <w:p w14:paraId="2A241632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45744D63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19C9A4E9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67C83F3B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082EAA4E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01482D15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358" w:type="pct"/>
          </w:tcPr>
          <w:p w14:paraId="48F641B1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9" w:type="pct"/>
          </w:tcPr>
          <w:p w14:paraId="2A42EC95" w14:textId="77777777" w:rsidR="00CA43C8" w:rsidRDefault="00CA43C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5A1B4484" w14:textId="77777777" w:rsidR="00A46922" w:rsidRDefault="00A46922" w:rsidP="00A46922">
      <w:pPr>
        <w:spacing w:after="0"/>
      </w:pPr>
    </w:p>
    <w:tbl>
      <w:tblPr>
        <w:tblStyle w:val="TableGrid"/>
        <w:tblW w:w="4668" w:type="pct"/>
        <w:tblLook w:val="04A0" w:firstRow="1" w:lastRow="0" w:firstColumn="1" w:lastColumn="0" w:noHBand="0" w:noVBand="1"/>
      </w:tblPr>
      <w:tblGrid>
        <w:gridCol w:w="3518"/>
        <w:gridCol w:w="614"/>
        <w:gridCol w:w="614"/>
        <w:gridCol w:w="616"/>
        <w:gridCol w:w="776"/>
        <w:gridCol w:w="616"/>
        <w:gridCol w:w="616"/>
        <w:gridCol w:w="616"/>
        <w:gridCol w:w="618"/>
      </w:tblGrid>
      <w:tr w:rsidR="00A46922" w14:paraId="15FF23EA" w14:textId="77777777" w:rsidTr="00194840">
        <w:trPr>
          <w:trHeight w:hRule="exact" w:val="576"/>
        </w:trPr>
        <w:tc>
          <w:tcPr>
            <w:tcW w:w="2044" w:type="pct"/>
            <w:vMerge w:val="restart"/>
          </w:tcPr>
          <w:p w14:paraId="632059C3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Component: Q</w:t>
            </w: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14:paraId="6B207790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  <w:p w14:paraId="5797B477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1 week</w:t>
            </w:r>
          </w:p>
          <w:p w14:paraId="71F31B75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2956" w:type="pct"/>
            <w:gridSpan w:val="8"/>
          </w:tcPr>
          <w:p w14:paraId="16715CBB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WEEK</w:t>
            </w:r>
          </w:p>
        </w:tc>
      </w:tr>
      <w:tr w:rsidR="00A46922" w14:paraId="1D1E2E47" w14:textId="77777777" w:rsidTr="00194840">
        <w:trPr>
          <w:trHeight w:hRule="exact" w:val="1270"/>
        </w:trPr>
        <w:tc>
          <w:tcPr>
            <w:tcW w:w="2044" w:type="pct"/>
            <w:vMerge/>
          </w:tcPr>
          <w:p w14:paraId="78118166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529E2B80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57" w:type="pct"/>
          </w:tcPr>
          <w:p w14:paraId="18F7BAAC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58" w:type="pct"/>
          </w:tcPr>
          <w:p w14:paraId="72C124E9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451" w:type="pct"/>
          </w:tcPr>
          <w:p w14:paraId="76B1E2F8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58" w:type="pct"/>
          </w:tcPr>
          <w:p w14:paraId="215D4CB1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58" w:type="pct"/>
          </w:tcPr>
          <w:p w14:paraId="1353DAE0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58" w:type="pct"/>
          </w:tcPr>
          <w:p w14:paraId="13007C2C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59" w:type="pct"/>
          </w:tcPr>
          <w:p w14:paraId="14A871B0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</w:tr>
      <w:tr w:rsidR="000E18E8" w14:paraId="510C8135" w14:textId="77777777" w:rsidTr="00194840">
        <w:trPr>
          <w:trHeight w:hRule="exact" w:val="288"/>
        </w:trPr>
        <w:tc>
          <w:tcPr>
            <w:tcW w:w="2044" w:type="pct"/>
          </w:tcPr>
          <w:p w14:paraId="29E21C42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57" w:type="pct"/>
          </w:tcPr>
          <w:p w14:paraId="6262C7DF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029AA330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14:paraId="01730E81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</w:tcPr>
          <w:p w14:paraId="360028D5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14:paraId="3F2B462B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14:paraId="7A2FC1B3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358" w:type="pct"/>
          </w:tcPr>
          <w:p w14:paraId="1526E751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" w:type="pct"/>
          </w:tcPr>
          <w:p w14:paraId="1084C880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0E18E8" w14:paraId="40595A07" w14:textId="77777777" w:rsidTr="00194840">
        <w:trPr>
          <w:trHeight w:hRule="exact" w:val="288"/>
        </w:trPr>
        <w:tc>
          <w:tcPr>
            <w:tcW w:w="2044" w:type="pct"/>
          </w:tcPr>
          <w:p w14:paraId="67C5BC9F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57" w:type="pct"/>
          </w:tcPr>
          <w:p w14:paraId="27E20EF5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266495C3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7BD21BA0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467AB565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6C8DCFA9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17647CC9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0513DE33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9" w:type="pct"/>
          </w:tcPr>
          <w:p w14:paraId="66400053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18E8" w14:paraId="10A1683D" w14:textId="77777777" w:rsidTr="00194840">
        <w:trPr>
          <w:trHeight w:hRule="exact" w:val="288"/>
        </w:trPr>
        <w:tc>
          <w:tcPr>
            <w:tcW w:w="2044" w:type="pct"/>
          </w:tcPr>
          <w:p w14:paraId="3EDF8B45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60</w:t>
            </w:r>
          </w:p>
        </w:tc>
        <w:tc>
          <w:tcPr>
            <w:tcW w:w="357" w:type="pct"/>
          </w:tcPr>
          <w:p w14:paraId="20EEAFE8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357" w:type="pct"/>
          </w:tcPr>
          <w:p w14:paraId="7FDF28F3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358" w:type="pct"/>
          </w:tcPr>
          <w:p w14:paraId="2F32F208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451" w:type="pct"/>
          </w:tcPr>
          <w:p w14:paraId="507BEB35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358" w:type="pct"/>
          </w:tcPr>
          <w:p w14:paraId="3CFB22FA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358" w:type="pct"/>
          </w:tcPr>
          <w:p w14:paraId="097998A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358" w:type="pct"/>
          </w:tcPr>
          <w:p w14:paraId="18E3061B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59" w:type="pct"/>
          </w:tcPr>
          <w:p w14:paraId="586E0AC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0E18E8" w14:paraId="45B90BEA" w14:textId="77777777" w:rsidTr="00194840">
        <w:trPr>
          <w:trHeight w:hRule="exact" w:val="288"/>
        </w:trPr>
        <w:tc>
          <w:tcPr>
            <w:tcW w:w="2044" w:type="pct"/>
          </w:tcPr>
          <w:p w14:paraId="1B28B91D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57" w:type="pct"/>
          </w:tcPr>
          <w:p w14:paraId="045255EB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65B6DDA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336336BA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0037413C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62CE4F18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1FBD43AF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210</w:t>
            </w:r>
          </w:p>
        </w:tc>
        <w:tc>
          <w:tcPr>
            <w:tcW w:w="358" w:type="pct"/>
          </w:tcPr>
          <w:p w14:paraId="3ADA4B05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9" w:type="pct"/>
          </w:tcPr>
          <w:p w14:paraId="637CCC5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18E8" w14:paraId="7EBB8969" w14:textId="77777777" w:rsidTr="00194840">
        <w:trPr>
          <w:trHeight w:hRule="exact" w:val="288"/>
        </w:trPr>
        <w:tc>
          <w:tcPr>
            <w:tcW w:w="2044" w:type="pct"/>
          </w:tcPr>
          <w:p w14:paraId="670ADAB6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57" w:type="pct"/>
          </w:tcPr>
          <w:p w14:paraId="267555A1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7E62CF56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2FB90BE2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69099778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3004C38A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41CE6305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210</w:t>
            </w:r>
          </w:p>
        </w:tc>
        <w:tc>
          <w:tcPr>
            <w:tcW w:w="358" w:type="pct"/>
          </w:tcPr>
          <w:p w14:paraId="25B98126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9" w:type="pct"/>
          </w:tcPr>
          <w:p w14:paraId="589C4979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18E8" w14:paraId="1F6A50F0" w14:textId="77777777" w:rsidTr="00194840">
        <w:trPr>
          <w:trHeight w:hRule="exact" w:val="288"/>
        </w:trPr>
        <w:tc>
          <w:tcPr>
            <w:tcW w:w="2044" w:type="pct"/>
          </w:tcPr>
          <w:p w14:paraId="7B9374E8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57" w:type="pct"/>
          </w:tcPr>
          <w:p w14:paraId="62F8DA8C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7FE506D8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10449272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31B2CA33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3303D581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35227A93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06C52289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9" w:type="pct"/>
          </w:tcPr>
          <w:p w14:paraId="53CAA009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4CAFCE98" w14:textId="77777777" w:rsidR="00A46922" w:rsidRDefault="00A46922" w:rsidP="00A46922">
      <w:pPr>
        <w:spacing w:after="0"/>
      </w:pPr>
    </w:p>
    <w:tbl>
      <w:tblPr>
        <w:tblStyle w:val="TableGrid"/>
        <w:tblW w:w="4668" w:type="pct"/>
        <w:tblLook w:val="04A0" w:firstRow="1" w:lastRow="0" w:firstColumn="1" w:lastColumn="0" w:noHBand="0" w:noVBand="1"/>
      </w:tblPr>
      <w:tblGrid>
        <w:gridCol w:w="3518"/>
        <w:gridCol w:w="614"/>
        <w:gridCol w:w="614"/>
        <w:gridCol w:w="616"/>
        <w:gridCol w:w="776"/>
        <w:gridCol w:w="616"/>
        <w:gridCol w:w="616"/>
        <w:gridCol w:w="616"/>
        <w:gridCol w:w="618"/>
      </w:tblGrid>
      <w:tr w:rsidR="00A46922" w14:paraId="2314DFDE" w14:textId="77777777" w:rsidTr="009F1822">
        <w:trPr>
          <w:trHeight w:hRule="exact" w:val="576"/>
        </w:trPr>
        <w:tc>
          <w:tcPr>
            <w:tcW w:w="2044" w:type="pct"/>
            <w:vMerge w:val="restart"/>
          </w:tcPr>
          <w:p w14:paraId="0F957B08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Component: S</w:t>
            </w: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14:paraId="749DA544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  <w:p w14:paraId="5EDA06DB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2 weeks</w:t>
            </w:r>
          </w:p>
          <w:p w14:paraId="6D45E1CA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2956" w:type="pct"/>
            <w:gridSpan w:val="8"/>
          </w:tcPr>
          <w:p w14:paraId="2CF3E13E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WEEK</w:t>
            </w:r>
          </w:p>
        </w:tc>
      </w:tr>
      <w:tr w:rsidR="00A46922" w14:paraId="1763B9C9" w14:textId="77777777" w:rsidTr="00194840">
        <w:trPr>
          <w:trHeight w:hRule="exact" w:val="1180"/>
        </w:trPr>
        <w:tc>
          <w:tcPr>
            <w:tcW w:w="2044" w:type="pct"/>
            <w:vMerge/>
          </w:tcPr>
          <w:p w14:paraId="72DD010A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237DE215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57" w:type="pct"/>
          </w:tcPr>
          <w:p w14:paraId="2F570670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58" w:type="pct"/>
          </w:tcPr>
          <w:p w14:paraId="389EC31D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451" w:type="pct"/>
          </w:tcPr>
          <w:p w14:paraId="3DB013DD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58" w:type="pct"/>
          </w:tcPr>
          <w:p w14:paraId="26F6E771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58" w:type="pct"/>
          </w:tcPr>
          <w:p w14:paraId="6919B1F1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58" w:type="pct"/>
          </w:tcPr>
          <w:p w14:paraId="19CC46DD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59" w:type="pct"/>
          </w:tcPr>
          <w:p w14:paraId="4CC75DBB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</w:tr>
      <w:tr w:rsidR="000E18E8" w14:paraId="209BE842" w14:textId="77777777" w:rsidTr="009F1822">
        <w:trPr>
          <w:trHeight w:hRule="exact" w:val="288"/>
        </w:trPr>
        <w:tc>
          <w:tcPr>
            <w:tcW w:w="2044" w:type="pct"/>
          </w:tcPr>
          <w:p w14:paraId="67DB083E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57" w:type="pct"/>
          </w:tcPr>
          <w:p w14:paraId="58D82384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76D7557E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14:paraId="3DF7BB1C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</w:tcPr>
          <w:p w14:paraId="63D1F038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14:paraId="07F98663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358" w:type="pct"/>
          </w:tcPr>
          <w:p w14:paraId="0AA548FA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14:paraId="01ED5D77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" w:type="pct"/>
          </w:tcPr>
          <w:p w14:paraId="0A274C04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0E18E8" w14:paraId="1C8B17F8" w14:textId="77777777" w:rsidTr="009F1822">
        <w:trPr>
          <w:trHeight w:hRule="exact" w:val="288"/>
        </w:trPr>
        <w:tc>
          <w:tcPr>
            <w:tcW w:w="2044" w:type="pct"/>
          </w:tcPr>
          <w:p w14:paraId="1829FC4B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57" w:type="pct"/>
          </w:tcPr>
          <w:p w14:paraId="1DC0890D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7E56719A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55511A24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300</w:t>
            </w:r>
          </w:p>
        </w:tc>
        <w:tc>
          <w:tcPr>
            <w:tcW w:w="451" w:type="pct"/>
          </w:tcPr>
          <w:p w14:paraId="2364BC9C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6AA464D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3FBE7B54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098E27D3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9" w:type="pct"/>
          </w:tcPr>
          <w:p w14:paraId="2D9A891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18E8" w14:paraId="287FA4B3" w14:textId="77777777" w:rsidTr="009F1822">
        <w:trPr>
          <w:trHeight w:hRule="exact" w:val="288"/>
        </w:trPr>
        <w:tc>
          <w:tcPr>
            <w:tcW w:w="2044" w:type="pct"/>
          </w:tcPr>
          <w:p w14:paraId="1F23574B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30</w:t>
            </w:r>
          </w:p>
        </w:tc>
        <w:tc>
          <w:tcPr>
            <w:tcW w:w="357" w:type="pct"/>
          </w:tcPr>
          <w:p w14:paraId="29D895B0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357" w:type="pct"/>
          </w:tcPr>
          <w:p w14:paraId="74F358AD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358" w:type="pct"/>
          </w:tcPr>
          <w:p w14:paraId="369DD996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330</w:t>
            </w:r>
          </w:p>
        </w:tc>
        <w:tc>
          <w:tcPr>
            <w:tcW w:w="451" w:type="pct"/>
          </w:tcPr>
          <w:p w14:paraId="60B12954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330</w:t>
            </w:r>
          </w:p>
        </w:tc>
        <w:tc>
          <w:tcPr>
            <w:tcW w:w="358" w:type="pct"/>
          </w:tcPr>
          <w:p w14:paraId="078B738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330</w:t>
            </w:r>
          </w:p>
        </w:tc>
        <w:tc>
          <w:tcPr>
            <w:tcW w:w="358" w:type="pct"/>
          </w:tcPr>
          <w:p w14:paraId="0BDCC19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390</w:t>
            </w:r>
          </w:p>
        </w:tc>
        <w:tc>
          <w:tcPr>
            <w:tcW w:w="358" w:type="pct"/>
          </w:tcPr>
          <w:p w14:paraId="2EFC7243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390</w:t>
            </w:r>
          </w:p>
        </w:tc>
        <w:tc>
          <w:tcPr>
            <w:tcW w:w="359" w:type="pct"/>
          </w:tcPr>
          <w:p w14:paraId="25B84018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390</w:t>
            </w:r>
          </w:p>
        </w:tc>
      </w:tr>
      <w:tr w:rsidR="000E18E8" w14:paraId="194DF26E" w14:textId="77777777" w:rsidTr="009F1822">
        <w:trPr>
          <w:trHeight w:hRule="exact" w:val="288"/>
        </w:trPr>
        <w:tc>
          <w:tcPr>
            <w:tcW w:w="2044" w:type="pct"/>
          </w:tcPr>
          <w:p w14:paraId="43DE218C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57" w:type="pct"/>
          </w:tcPr>
          <w:p w14:paraId="3BB9CC61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61E27AE1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4890FB2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7D00EDB2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27ABCBA3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510</w:t>
            </w:r>
          </w:p>
        </w:tc>
        <w:tc>
          <w:tcPr>
            <w:tcW w:w="358" w:type="pct"/>
          </w:tcPr>
          <w:p w14:paraId="04AFFD5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6E97A7C2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9" w:type="pct"/>
          </w:tcPr>
          <w:p w14:paraId="4B0BA88C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18E8" w14:paraId="10CFE8BE" w14:textId="77777777" w:rsidTr="009F1822">
        <w:trPr>
          <w:trHeight w:hRule="exact" w:val="288"/>
        </w:trPr>
        <w:tc>
          <w:tcPr>
            <w:tcW w:w="2044" w:type="pct"/>
          </w:tcPr>
          <w:p w14:paraId="5E5A2B31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57" w:type="pct"/>
          </w:tcPr>
          <w:p w14:paraId="4437F0B6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311A3DE6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56C57AD8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14:paraId="71068596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223FB285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900</w:t>
            </w:r>
          </w:p>
        </w:tc>
        <w:tc>
          <w:tcPr>
            <w:tcW w:w="358" w:type="pct"/>
          </w:tcPr>
          <w:p w14:paraId="00B068D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0AB3CA3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9" w:type="pct"/>
          </w:tcPr>
          <w:p w14:paraId="2E626BD7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18E8" w14:paraId="3107795F" w14:textId="77777777" w:rsidTr="009F1822">
        <w:trPr>
          <w:trHeight w:hRule="exact" w:val="288"/>
        </w:trPr>
        <w:tc>
          <w:tcPr>
            <w:tcW w:w="2044" w:type="pct"/>
          </w:tcPr>
          <w:p w14:paraId="132083C0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57" w:type="pct"/>
          </w:tcPr>
          <w:p w14:paraId="616B19DA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64CBB21F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757D4366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900</w:t>
            </w:r>
          </w:p>
        </w:tc>
        <w:tc>
          <w:tcPr>
            <w:tcW w:w="451" w:type="pct"/>
          </w:tcPr>
          <w:p w14:paraId="618F8EB9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5B6333FC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07CE3027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8" w:type="pct"/>
          </w:tcPr>
          <w:p w14:paraId="0C1A0756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9" w:type="pct"/>
          </w:tcPr>
          <w:p w14:paraId="5D982670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06C7ED75" w14:textId="77777777" w:rsidR="00A46922" w:rsidRDefault="00A46922" w:rsidP="00A46922">
      <w:pPr>
        <w:spacing w:after="0"/>
      </w:pPr>
    </w:p>
    <w:p w14:paraId="3EED60F8" w14:textId="77777777" w:rsidR="00A46922" w:rsidRDefault="00A46922" w:rsidP="00A46922">
      <w:pPr>
        <w:spacing w:after="0"/>
      </w:pPr>
      <w:r>
        <w:t xml:space="preserve">At </w:t>
      </w:r>
      <w:r w:rsidR="00CA43C8">
        <w:t>W</w:t>
      </w:r>
      <w:r>
        <w:t>eek 7</w:t>
      </w:r>
      <w:r w:rsidR="00CA43C8">
        <w:t>,</w:t>
      </w:r>
      <w:r>
        <w:t xml:space="preserve"> there will be 390 units of S and </w:t>
      </w:r>
      <w:r w:rsidR="00CA43C8">
        <w:t>zero</w:t>
      </w:r>
      <w:r>
        <w:t xml:space="preserve"> of Q. The short lead time for Q permits a change in the order in time.</w:t>
      </w:r>
    </w:p>
    <w:p w14:paraId="33ADDE2A" w14:textId="77777777" w:rsidR="00CA43C8" w:rsidRDefault="0045544A" w:rsidP="00A46922">
      <w:pPr>
        <w:spacing w:after="0"/>
      </w:pPr>
      <w:r>
        <w:t>Cognitive Domain: Comprehension</w:t>
      </w:r>
    </w:p>
    <w:p w14:paraId="3030C375" w14:textId="77777777" w:rsidR="00A46922" w:rsidRPr="00CF0000" w:rsidRDefault="00F069FA" w:rsidP="00A46922">
      <w:pPr>
        <w:spacing w:after="0"/>
      </w:pPr>
      <w:r>
        <w:t>Difficulty Level: Medium</w:t>
      </w:r>
    </w:p>
    <w:p w14:paraId="59C71CF2" w14:textId="77777777" w:rsidR="00A46922" w:rsidRDefault="00A46922" w:rsidP="00A46922">
      <w:pPr>
        <w:spacing w:after="0"/>
      </w:pPr>
    </w:p>
    <w:p w14:paraId="46AE47A8" w14:textId="77777777" w:rsidR="00A46922" w:rsidRDefault="00A46922" w:rsidP="00A46922">
      <w:pPr>
        <w:spacing w:after="0"/>
      </w:pPr>
      <w:r>
        <w:lastRenderedPageBreak/>
        <w:t xml:space="preserve">11.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96"/>
        <w:gridCol w:w="575"/>
        <w:gridCol w:w="575"/>
        <w:gridCol w:w="577"/>
        <w:gridCol w:w="726"/>
        <w:gridCol w:w="577"/>
        <w:gridCol w:w="577"/>
        <w:gridCol w:w="577"/>
        <w:gridCol w:w="584"/>
        <w:gridCol w:w="579"/>
        <w:gridCol w:w="573"/>
      </w:tblGrid>
      <w:tr w:rsidR="00A46922" w14:paraId="55C507EB" w14:textId="77777777" w:rsidTr="009F1822">
        <w:trPr>
          <w:trHeight w:hRule="exact" w:val="576"/>
        </w:trPr>
        <w:tc>
          <w:tcPr>
            <w:tcW w:w="1788" w:type="pct"/>
            <w:vMerge w:val="restart"/>
          </w:tcPr>
          <w:p w14:paraId="26FFC668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Skateboard</w:t>
            </w: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14:paraId="3D6B5D79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0</w:t>
            </w:r>
          </w:p>
          <w:p w14:paraId="5AEDAEB1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1 week</w:t>
            </w:r>
          </w:p>
          <w:p w14:paraId="6B539DEE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3212" w:type="pct"/>
            <w:gridSpan w:val="10"/>
          </w:tcPr>
          <w:p w14:paraId="01DEA74E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WEEK</w:t>
            </w:r>
          </w:p>
        </w:tc>
      </w:tr>
      <w:tr w:rsidR="00A46922" w14:paraId="514F7D59" w14:textId="77777777" w:rsidTr="00194840">
        <w:trPr>
          <w:trHeight w:hRule="exact" w:val="1207"/>
        </w:trPr>
        <w:tc>
          <w:tcPr>
            <w:tcW w:w="1788" w:type="pct"/>
            <w:vMerge/>
          </w:tcPr>
          <w:p w14:paraId="02CD9F24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255EC740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12" w:type="pct"/>
          </w:tcPr>
          <w:p w14:paraId="400EAB4F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13" w:type="pct"/>
          </w:tcPr>
          <w:p w14:paraId="0DCEC401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394" w:type="pct"/>
          </w:tcPr>
          <w:p w14:paraId="504206B8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13" w:type="pct"/>
          </w:tcPr>
          <w:p w14:paraId="1008AF11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13" w:type="pct"/>
          </w:tcPr>
          <w:p w14:paraId="3830DA12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13" w:type="pct"/>
          </w:tcPr>
          <w:p w14:paraId="452AB589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17" w:type="pct"/>
          </w:tcPr>
          <w:p w14:paraId="1283302C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14" w:type="pct"/>
          </w:tcPr>
          <w:p w14:paraId="4DDBD4EF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  <w:tc>
          <w:tcPr>
            <w:tcW w:w="311" w:type="pct"/>
          </w:tcPr>
          <w:p w14:paraId="0584C392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</w:tr>
      <w:tr w:rsidR="000E18E8" w14:paraId="72426E8A" w14:textId="77777777" w:rsidTr="000E18E8">
        <w:trPr>
          <w:trHeight w:hRule="exact" w:val="288"/>
        </w:trPr>
        <w:tc>
          <w:tcPr>
            <w:tcW w:w="1788" w:type="pct"/>
          </w:tcPr>
          <w:p w14:paraId="718899D8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12" w:type="pct"/>
          </w:tcPr>
          <w:p w14:paraId="2082DD7F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14:paraId="57780583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32784B28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</w:tcPr>
          <w:p w14:paraId="4BE80BD5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201ABD1A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3CD5564D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5F5CA93A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</w:tcPr>
          <w:p w14:paraId="00D50D6F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14:paraId="08711C5E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</w:tcPr>
          <w:p w14:paraId="7659E8BC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  <w:tr w:rsidR="000E18E8" w14:paraId="4EF1DE68" w14:textId="77777777" w:rsidTr="000E18E8">
        <w:trPr>
          <w:trHeight w:hRule="exact" w:val="288"/>
        </w:trPr>
        <w:tc>
          <w:tcPr>
            <w:tcW w:w="1788" w:type="pct"/>
          </w:tcPr>
          <w:p w14:paraId="79979E7D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12" w:type="pct"/>
          </w:tcPr>
          <w:p w14:paraId="48A81314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72F0AED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6717B3A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1A912E39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EA7057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88A82D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4CB8584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3ECE175C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0362E863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0479C7C7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18E8" w14:paraId="3C62A531" w14:textId="77777777" w:rsidTr="000E18E8">
        <w:trPr>
          <w:trHeight w:hRule="exact" w:val="288"/>
        </w:trPr>
        <w:tc>
          <w:tcPr>
            <w:tcW w:w="1788" w:type="pct"/>
          </w:tcPr>
          <w:p w14:paraId="2FEE0FB4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0</w:t>
            </w:r>
          </w:p>
        </w:tc>
        <w:tc>
          <w:tcPr>
            <w:tcW w:w="312" w:type="pct"/>
          </w:tcPr>
          <w:p w14:paraId="5ADD30A6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72A03C59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8381FB1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6C24786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E2CF777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E1E7276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119F7BA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3C4172C3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35DC74AA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65745EB8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18E8" w14:paraId="6DE8B694" w14:textId="77777777" w:rsidTr="000E18E8">
        <w:trPr>
          <w:trHeight w:hRule="exact" w:val="288"/>
        </w:trPr>
        <w:tc>
          <w:tcPr>
            <w:tcW w:w="1788" w:type="pct"/>
          </w:tcPr>
          <w:p w14:paraId="2F68154E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12" w:type="pct"/>
          </w:tcPr>
          <w:p w14:paraId="47061645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4F91331A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06244B7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24F2D2E9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291F17D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3EA0EC6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545648C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122F258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35C07222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32E74903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</w:tr>
      <w:tr w:rsidR="000E18E8" w14:paraId="7345990E" w14:textId="77777777" w:rsidTr="000E18E8">
        <w:trPr>
          <w:trHeight w:hRule="exact" w:val="288"/>
        </w:trPr>
        <w:tc>
          <w:tcPr>
            <w:tcW w:w="1788" w:type="pct"/>
          </w:tcPr>
          <w:p w14:paraId="13B13857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12" w:type="pct"/>
          </w:tcPr>
          <w:p w14:paraId="10CB1CBA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5B19CB1C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791CC37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7F5401B0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4D1C77B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EDE8DFB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AF996ED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241FB32D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6F299E36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2AA767CB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</w:tr>
      <w:tr w:rsidR="000E18E8" w14:paraId="5408CAC1" w14:textId="77777777" w:rsidTr="000E18E8">
        <w:trPr>
          <w:trHeight w:hRule="exact" w:val="288"/>
        </w:trPr>
        <w:tc>
          <w:tcPr>
            <w:tcW w:w="1788" w:type="pct"/>
          </w:tcPr>
          <w:p w14:paraId="500DA4C6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12" w:type="pct"/>
          </w:tcPr>
          <w:p w14:paraId="36770EFB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10867EDD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2BDA94C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11148741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B957665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FEBD9DC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611863D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4957D0A4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48EBEE6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311" w:type="pct"/>
          </w:tcPr>
          <w:p w14:paraId="1E26DD69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70571E22" w14:textId="77777777" w:rsidR="00A46922" w:rsidRDefault="00A46922" w:rsidP="00A46922">
      <w:pPr>
        <w:spacing w:after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96"/>
        <w:gridCol w:w="575"/>
        <w:gridCol w:w="575"/>
        <w:gridCol w:w="577"/>
        <w:gridCol w:w="726"/>
        <w:gridCol w:w="577"/>
        <w:gridCol w:w="577"/>
        <w:gridCol w:w="577"/>
        <w:gridCol w:w="584"/>
        <w:gridCol w:w="579"/>
        <w:gridCol w:w="573"/>
      </w:tblGrid>
      <w:tr w:rsidR="00A46922" w14:paraId="3192B236" w14:textId="77777777" w:rsidTr="009F1822">
        <w:trPr>
          <w:trHeight w:hRule="exact" w:val="576"/>
        </w:trPr>
        <w:tc>
          <w:tcPr>
            <w:tcW w:w="1788" w:type="pct"/>
            <w:vMerge w:val="restart"/>
          </w:tcPr>
          <w:p w14:paraId="592BFE41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Board</w:t>
            </w:r>
          </w:p>
          <w:p w14:paraId="07C5DFDB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  <w:p w14:paraId="4D2978AC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2 weeks</w:t>
            </w:r>
          </w:p>
          <w:p w14:paraId="4B074D74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3212" w:type="pct"/>
            <w:gridSpan w:val="10"/>
          </w:tcPr>
          <w:p w14:paraId="7233355A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WEEK</w:t>
            </w:r>
          </w:p>
        </w:tc>
      </w:tr>
      <w:tr w:rsidR="00A46922" w14:paraId="785E90CB" w14:textId="77777777" w:rsidTr="00194840">
        <w:trPr>
          <w:trHeight w:hRule="exact" w:val="1270"/>
        </w:trPr>
        <w:tc>
          <w:tcPr>
            <w:tcW w:w="1788" w:type="pct"/>
            <w:vMerge/>
          </w:tcPr>
          <w:p w14:paraId="63CB8679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11F2CD64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12" w:type="pct"/>
          </w:tcPr>
          <w:p w14:paraId="2ABE2B5A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13" w:type="pct"/>
          </w:tcPr>
          <w:p w14:paraId="5C91F41C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394" w:type="pct"/>
          </w:tcPr>
          <w:p w14:paraId="664EBCE6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13" w:type="pct"/>
          </w:tcPr>
          <w:p w14:paraId="75B19E84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13" w:type="pct"/>
          </w:tcPr>
          <w:p w14:paraId="3A1B1B6D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13" w:type="pct"/>
          </w:tcPr>
          <w:p w14:paraId="3CF7E69C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17" w:type="pct"/>
          </w:tcPr>
          <w:p w14:paraId="0D56C97D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14" w:type="pct"/>
          </w:tcPr>
          <w:p w14:paraId="557C7994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  <w:tc>
          <w:tcPr>
            <w:tcW w:w="311" w:type="pct"/>
          </w:tcPr>
          <w:p w14:paraId="2351134F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</w:tr>
      <w:tr w:rsidR="000E18E8" w14:paraId="4C72EC6A" w14:textId="77777777" w:rsidTr="000E18E8">
        <w:trPr>
          <w:trHeight w:hRule="exact" w:val="288"/>
        </w:trPr>
        <w:tc>
          <w:tcPr>
            <w:tcW w:w="1788" w:type="pct"/>
          </w:tcPr>
          <w:p w14:paraId="5EE5A671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12" w:type="pct"/>
          </w:tcPr>
          <w:p w14:paraId="2B2F3011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14:paraId="4C53CF0C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463AD527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</w:tcPr>
          <w:p w14:paraId="5A10122E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359666D2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65F366A5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45B5B869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</w:tcPr>
          <w:p w14:paraId="67706045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14:paraId="5D2A25E2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11" w:type="pct"/>
          </w:tcPr>
          <w:p w14:paraId="34FC41BE" w14:textId="77777777" w:rsidR="000E18E8" w:rsidRDefault="000E18E8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0E18E8" w14:paraId="52862349" w14:textId="77777777" w:rsidTr="000E18E8">
        <w:trPr>
          <w:trHeight w:hRule="exact" w:val="288"/>
        </w:trPr>
        <w:tc>
          <w:tcPr>
            <w:tcW w:w="1788" w:type="pct"/>
          </w:tcPr>
          <w:p w14:paraId="6FE488E7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12" w:type="pct"/>
          </w:tcPr>
          <w:p w14:paraId="2D65036D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174129AB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9E83A05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1D06B4CD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552CDED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4B2D270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B400E9F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337DAE06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7789E1DC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7FAAB246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18E8" w14:paraId="020E0DE9" w14:textId="77777777" w:rsidTr="000E18E8">
        <w:trPr>
          <w:trHeight w:hRule="exact" w:val="288"/>
        </w:trPr>
        <w:tc>
          <w:tcPr>
            <w:tcW w:w="1788" w:type="pct"/>
          </w:tcPr>
          <w:p w14:paraId="7F048B19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0</w:t>
            </w:r>
          </w:p>
        </w:tc>
        <w:tc>
          <w:tcPr>
            <w:tcW w:w="312" w:type="pct"/>
          </w:tcPr>
          <w:p w14:paraId="6C592747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3344CFE5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1E85CD4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7A3E2CA5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E43AB0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5060E54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46088FB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5673BE34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3154B37F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1976EA7A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18E8" w14:paraId="3D9965D0" w14:textId="77777777" w:rsidTr="000E18E8">
        <w:trPr>
          <w:trHeight w:hRule="exact" w:val="288"/>
        </w:trPr>
        <w:tc>
          <w:tcPr>
            <w:tcW w:w="1788" w:type="pct"/>
          </w:tcPr>
          <w:p w14:paraId="703850F9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12" w:type="pct"/>
          </w:tcPr>
          <w:p w14:paraId="3B875C8B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52F60342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2E7CEBF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51F35212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EA070D3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C154B41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7F4FF84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5CFB2B04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2AAE1DE8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311" w:type="pct"/>
          </w:tcPr>
          <w:p w14:paraId="74BE24DF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18E8" w14:paraId="2EFB994D" w14:textId="77777777" w:rsidTr="000E18E8">
        <w:trPr>
          <w:trHeight w:hRule="exact" w:val="288"/>
        </w:trPr>
        <w:tc>
          <w:tcPr>
            <w:tcW w:w="1788" w:type="pct"/>
          </w:tcPr>
          <w:p w14:paraId="40E3BE7E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12" w:type="pct"/>
          </w:tcPr>
          <w:p w14:paraId="7C0FD11F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05D67AF1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0371997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2CDD6583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48C1A25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DD3E930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5A5B7EB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518D9846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40179078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311" w:type="pct"/>
          </w:tcPr>
          <w:p w14:paraId="630E19AB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18E8" w14:paraId="55D3538A" w14:textId="77777777" w:rsidTr="000E18E8">
        <w:trPr>
          <w:trHeight w:hRule="exact" w:val="288"/>
        </w:trPr>
        <w:tc>
          <w:tcPr>
            <w:tcW w:w="1788" w:type="pct"/>
          </w:tcPr>
          <w:p w14:paraId="0534F332" w14:textId="77777777" w:rsidR="000E18E8" w:rsidRDefault="000E18E8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12" w:type="pct"/>
          </w:tcPr>
          <w:p w14:paraId="5B627EEF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6CAC7262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EAD1875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419007E9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D8C5374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B6A72D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DC56D70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317" w:type="pct"/>
          </w:tcPr>
          <w:p w14:paraId="7A0443C4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10A8AD7E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321474D8" w14:textId="77777777" w:rsidR="000E18E8" w:rsidRDefault="000E18E8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2738C381" w14:textId="77777777" w:rsidR="00A46922" w:rsidRDefault="00A46922" w:rsidP="00A46922">
      <w:pPr>
        <w:spacing w:after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96"/>
        <w:gridCol w:w="575"/>
        <w:gridCol w:w="575"/>
        <w:gridCol w:w="577"/>
        <w:gridCol w:w="726"/>
        <w:gridCol w:w="577"/>
        <w:gridCol w:w="577"/>
        <w:gridCol w:w="577"/>
        <w:gridCol w:w="584"/>
        <w:gridCol w:w="579"/>
        <w:gridCol w:w="573"/>
      </w:tblGrid>
      <w:tr w:rsidR="00A46922" w14:paraId="1E1918E3" w14:textId="77777777" w:rsidTr="009F1822">
        <w:trPr>
          <w:trHeight w:hRule="exact" w:val="576"/>
        </w:trPr>
        <w:tc>
          <w:tcPr>
            <w:tcW w:w="1788" w:type="pct"/>
            <w:vMerge w:val="restart"/>
          </w:tcPr>
          <w:p w14:paraId="47B0F4B2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Wheel Assembly</w:t>
            </w:r>
          </w:p>
          <w:p w14:paraId="6AA8196B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  <w:p w14:paraId="4DE40605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2 weeks</w:t>
            </w:r>
          </w:p>
          <w:p w14:paraId="3FC7DA17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3212" w:type="pct"/>
            <w:gridSpan w:val="10"/>
          </w:tcPr>
          <w:p w14:paraId="710669E3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WEEK</w:t>
            </w:r>
          </w:p>
        </w:tc>
      </w:tr>
      <w:tr w:rsidR="00A46922" w14:paraId="064AA2A5" w14:textId="77777777" w:rsidTr="00194840">
        <w:trPr>
          <w:trHeight w:hRule="exact" w:val="1180"/>
        </w:trPr>
        <w:tc>
          <w:tcPr>
            <w:tcW w:w="1788" w:type="pct"/>
            <w:vMerge/>
          </w:tcPr>
          <w:p w14:paraId="43DC73D6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7B54BB7F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12" w:type="pct"/>
          </w:tcPr>
          <w:p w14:paraId="7CA9E068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13" w:type="pct"/>
          </w:tcPr>
          <w:p w14:paraId="1C12FDEE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394" w:type="pct"/>
          </w:tcPr>
          <w:p w14:paraId="1FA44896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13" w:type="pct"/>
          </w:tcPr>
          <w:p w14:paraId="7C817403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13" w:type="pct"/>
          </w:tcPr>
          <w:p w14:paraId="0D4C88E9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13" w:type="pct"/>
          </w:tcPr>
          <w:p w14:paraId="4C2D02D3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17" w:type="pct"/>
          </w:tcPr>
          <w:p w14:paraId="75D22A9F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14" w:type="pct"/>
          </w:tcPr>
          <w:p w14:paraId="1ABA0B07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  <w:tc>
          <w:tcPr>
            <w:tcW w:w="311" w:type="pct"/>
          </w:tcPr>
          <w:p w14:paraId="6E45C95B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</w:tr>
      <w:tr w:rsidR="00E06C9B" w14:paraId="4D5C67FF" w14:textId="77777777" w:rsidTr="00E06C9B">
        <w:trPr>
          <w:trHeight w:hRule="exact" w:val="288"/>
        </w:trPr>
        <w:tc>
          <w:tcPr>
            <w:tcW w:w="1788" w:type="pct"/>
          </w:tcPr>
          <w:p w14:paraId="784E4DB5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12" w:type="pct"/>
          </w:tcPr>
          <w:p w14:paraId="6F081AAD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14:paraId="24F45DDA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4DC1498A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</w:tcPr>
          <w:p w14:paraId="0B2F08B4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266DA581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5772FD9C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717828E7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</w:tcPr>
          <w:p w14:paraId="29C620F4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14:paraId="30EAEE02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11" w:type="pct"/>
          </w:tcPr>
          <w:p w14:paraId="3FB99380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E06C9B" w14:paraId="7EA5ED4F" w14:textId="77777777" w:rsidTr="00E06C9B">
        <w:trPr>
          <w:trHeight w:hRule="exact" w:val="288"/>
        </w:trPr>
        <w:tc>
          <w:tcPr>
            <w:tcW w:w="1788" w:type="pct"/>
          </w:tcPr>
          <w:p w14:paraId="6D0E7AF3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12" w:type="pct"/>
          </w:tcPr>
          <w:p w14:paraId="5F8FA9E5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2575AC8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E67A37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58F5B99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5DE58C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E01CD7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6337CD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4049D3B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6B4C24D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632E34A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6D775286" w14:textId="77777777" w:rsidTr="00E06C9B">
        <w:trPr>
          <w:trHeight w:hRule="exact" w:val="288"/>
        </w:trPr>
        <w:tc>
          <w:tcPr>
            <w:tcW w:w="1788" w:type="pct"/>
          </w:tcPr>
          <w:p w14:paraId="3E8DF453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0</w:t>
            </w:r>
          </w:p>
        </w:tc>
        <w:tc>
          <w:tcPr>
            <w:tcW w:w="312" w:type="pct"/>
          </w:tcPr>
          <w:p w14:paraId="66E2DB1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27FC9B8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0E7B2D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73C55E76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5C5CC1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032F4C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DE65F1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09DA266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10FF465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2C3AF936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422AF8B0" w14:textId="77777777" w:rsidTr="00E06C9B">
        <w:trPr>
          <w:trHeight w:hRule="exact" w:val="288"/>
        </w:trPr>
        <w:tc>
          <w:tcPr>
            <w:tcW w:w="1788" w:type="pct"/>
          </w:tcPr>
          <w:p w14:paraId="15A5CA94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12" w:type="pct"/>
          </w:tcPr>
          <w:p w14:paraId="145958D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42B14DF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7083F1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02683636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2F47095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6900276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DBB3CD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131AB58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02B24A85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1" w:type="pct"/>
          </w:tcPr>
          <w:p w14:paraId="0CE1815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48AAA688" w14:textId="77777777" w:rsidTr="00E06C9B">
        <w:trPr>
          <w:trHeight w:hRule="exact" w:val="288"/>
        </w:trPr>
        <w:tc>
          <w:tcPr>
            <w:tcW w:w="1788" w:type="pct"/>
          </w:tcPr>
          <w:p w14:paraId="059356DE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12" w:type="pct"/>
          </w:tcPr>
          <w:p w14:paraId="00782C2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1D42EC8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B77A88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2889AAC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468B6E5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03D4C4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AA493F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26CE3A56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50A0CCE8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1" w:type="pct"/>
          </w:tcPr>
          <w:p w14:paraId="43E1CE0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2F704388" w14:textId="77777777" w:rsidTr="00E06C9B">
        <w:trPr>
          <w:trHeight w:hRule="exact" w:val="288"/>
        </w:trPr>
        <w:tc>
          <w:tcPr>
            <w:tcW w:w="1788" w:type="pct"/>
          </w:tcPr>
          <w:p w14:paraId="55C39921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12" w:type="pct"/>
          </w:tcPr>
          <w:p w14:paraId="4BD66C2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7BFF8328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4578CD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7DC20E5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8ADB07F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A58C04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9D5D40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7" w:type="pct"/>
          </w:tcPr>
          <w:p w14:paraId="3B335DF8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3CA8B5A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2F4CC6B8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00DB8536" w14:textId="77777777" w:rsidR="00A46922" w:rsidRDefault="00A46922" w:rsidP="00A46922">
      <w:pPr>
        <w:spacing w:after="0"/>
      </w:pPr>
    </w:p>
    <w:p w14:paraId="00922311" w14:textId="77777777" w:rsidR="00194840" w:rsidRDefault="00194840" w:rsidP="00A46922">
      <w:pPr>
        <w:spacing w:after="0"/>
      </w:pPr>
    </w:p>
    <w:p w14:paraId="0157EA5E" w14:textId="77777777" w:rsidR="00194840" w:rsidRDefault="00194840" w:rsidP="00A46922">
      <w:pPr>
        <w:spacing w:after="0"/>
      </w:pPr>
    </w:p>
    <w:p w14:paraId="24C6D70D" w14:textId="77777777" w:rsidR="00194840" w:rsidRDefault="00194840" w:rsidP="00A46922">
      <w:pPr>
        <w:spacing w:after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96"/>
        <w:gridCol w:w="575"/>
        <w:gridCol w:w="575"/>
        <w:gridCol w:w="577"/>
        <w:gridCol w:w="726"/>
        <w:gridCol w:w="577"/>
        <w:gridCol w:w="577"/>
        <w:gridCol w:w="577"/>
        <w:gridCol w:w="584"/>
        <w:gridCol w:w="579"/>
        <w:gridCol w:w="573"/>
      </w:tblGrid>
      <w:tr w:rsidR="00A46922" w14:paraId="25C328C1" w14:textId="77777777" w:rsidTr="009F1822">
        <w:trPr>
          <w:trHeight w:hRule="exact" w:val="576"/>
        </w:trPr>
        <w:tc>
          <w:tcPr>
            <w:tcW w:w="1788" w:type="pct"/>
            <w:vMerge w:val="restart"/>
          </w:tcPr>
          <w:p w14:paraId="7B34D014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lastRenderedPageBreak/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Wheel</w:t>
            </w:r>
          </w:p>
          <w:p w14:paraId="341F7A01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  <w:p w14:paraId="3698356E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1 week</w:t>
            </w:r>
          </w:p>
          <w:p w14:paraId="0846983A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3212" w:type="pct"/>
            <w:gridSpan w:val="10"/>
          </w:tcPr>
          <w:p w14:paraId="174AA5B1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WEEK</w:t>
            </w:r>
          </w:p>
        </w:tc>
      </w:tr>
      <w:tr w:rsidR="00A46922" w14:paraId="7C0AA451" w14:textId="77777777" w:rsidTr="00194840">
        <w:trPr>
          <w:trHeight w:hRule="exact" w:val="1207"/>
        </w:trPr>
        <w:tc>
          <w:tcPr>
            <w:tcW w:w="1788" w:type="pct"/>
            <w:vMerge/>
          </w:tcPr>
          <w:p w14:paraId="4AFF4975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3EB1E313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12" w:type="pct"/>
          </w:tcPr>
          <w:p w14:paraId="49611403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13" w:type="pct"/>
          </w:tcPr>
          <w:p w14:paraId="2C499534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394" w:type="pct"/>
          </w:tcPr>
          <w:p w14:paraId="1DEDA4C3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13" w:type="pct"/>
          </w:tcPr>
          <w:p w14:paraId="40D6A182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13" w:type="pct"/>
          </w:tcPr>
          <w:p w14:paraId="04FEDBCF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13" w:type="pct"/>
          </w:tcPr>
          <w:p w14:paraId="40435709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17" w:type="pct"/>
          </w:tcPr>
          <w:p w14:paraId="726ECF01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14" w:type="pct"/>
          </w:tcPr>
          <w:p w14:paraId="2008584B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  <w:tc>
          <w:tcPr>
            <w:tcW w:w="311" w:type="pct"/>
          </w:tcPr>
          <w:p w14:paraId="7B3003B1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</w:tr>
      <w:tr w:rsidR="00E06C9B" w14:paraId="28CA9ADC" w14:textId="77777777" w:rsidTr="00E06C9B">
        <w:trPr>
          <w:trHeight w:hRule="exact" w:val="288"/>
        </w:trPr>
        <w:tc>
          <w:tcPr>
            <w:tcW w:w="1788" w:type="pct"/>
          </w:tcPr>
          <w:p w14:paraId="3F4EC3EB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12" w:type="pct"/>
          </w:tcPr>
          <w:p w14:paraId="4BBED806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14:paraId="73724D38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030964E5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</w:tcPr>
          <w:p w14:paraId="1A7048EF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60AAC4F4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1252A41A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076E3CA9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317" w:type="pct"/>
          </w:tcPr>
          <w:p w14:paraId="2B19D040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14:paraId="1856EB36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</w:tcPr>
          <w:p w14:paraId="598A46CA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E06C9B" w14:paraId="28835BF2" w14:textId="77777777" w:rsidTr="00E06C9B">
        <w:trPr>
          <w:trHeight w:hRule="exact" w:val="288"/>
        </w:trPr>
        <w:tc>
          <w:tcPr>
            <w:tcW w:w="1788" w:type="pct"/>
          </w:tcPr>
          <w:p w14:paraId="7FA3BDD7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12" w:type="pct"/>
          </w:tcPr>
          <w:p w14:paraId="47B6CBB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4AB28AB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E7F864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3D4E89A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9030F2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568217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6D84F6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036A403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1E2D464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49ED1D2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33AD8AFD" w14:textId="77777777" w:rsidTr="00E06C9B">
        <w:trPr>
          <w:trHeight w:hRule="exact" w:val="288"/>
        </w:trPr>
        <w:tc>
          <w:tcPr>
            <w:tcW w:w="1788" w:type="pct"/>
          </w:tcPr>
          <w:p w14:paraId="526B2E67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0</w:t>
            </w:r>
          </w:p>
        </w:tc>
        <w:tc>
          <w:tcPr>
            <w:tcW w:w="312" w:type="pct"/>
          </w:tcPr>
          <w:p w14:paraId="74DFF6F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4F11470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4DDC7E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2B4AE14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2B0498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0010AB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3041BE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7" w:type="pct"/>
          </w:tcPr>
          <w:p w14:paraId="7FAFC455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150BF97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076E75E5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585A7DCF" w14:textId="77777777" w:rsidTr="00E06C9B">
        <w:trPr>
          <w:trHeight w:hRule="exact" w:val="288"/>
        </w:trPr>
        <w:tc>
          <w:tcPr>
            <w:tcW w:w="1788" w:type="pct"/>
          </w:tcPr>
          <w:p w14:paraId="23B9D99D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12" w:type="pct"/>
          </w:tcPr>
          <w:p w14:paraId="2BDE1D6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0319AE5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B41F78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7CC0D6A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CF867E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0B6FB56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6D4D3B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280</w:t>
            </w:r>
          </w:p>
        </w:tc>
        <w:tc>
          <w:tcPr>
            <w:tcW w:w="317" w:type="pct"/>
          </w:tcPr>
          <w:p w14:paraId="5DCB7D55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6293FBF8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62364DF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287FE855" w14:textId="77777777" w:rsidTr="00E06C9B">
        <w:trPr>
          <w:trHeight w:hRule="exact" w:val="288"/>
        </w:trPr>
        <w:tc>
          <w:tcPr>
            <w:tcW w:w="1788" w:type="pct"/>
          </w:tcPr>
          <w:p w14:paraId="2299500F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12" w:type="pct"/>
          </w:tcPr>
          <w:p w14:paraId="6EA10B7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3341C10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C96F97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46EE2958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9B4F56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E37417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8D846C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280</w:t>
            </w:r>
          </w:p>
        </w:tc>
        <w:tc>
          <w:tcPr>
            <w:tcW w:w="317" w:type="pct"/>
          </w:tcPr>
          <w:p w14:paraId="7C202F8F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79CD7708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5A5C784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556A738F" w14:textId="77777777" w:rsidTr="00E06C9B">
        <w:trPr>
          <w:trHeight w:hRule="exact" w:val="288"/>
        </w:trPr>
        <w:tc>
          <w:tcPr>
            <w:tcW w:w="1788" w:type="pct"/>
          </w:tcPr>
          <w:p w14:paraId="4E00CDDC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12" w:type="pct"/>
          </w:tcPr>
          <w:p w14:paraId="0FE6479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105631F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5C6D79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4848E0E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EE8776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739657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280</w:t>
            </w:r>
          </w:p>
        </w:tc>
        <w:tc>
          <w:tcPr>
            <w:tcW w:w="313" w:type="pct"/>
          </w:tcPr>
          <w:p w14:paraId="5FF63EC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04D41DA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58819D8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7F8611E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6FE01348" w14:textId="77777777" w:rsidR="00A46922" w:rsidRDefault="00A46922" w:rsidP="00A46922">
      <w:pPr>
        <w:spacing w:after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96"/>
        <w:gridCol w:w="575"/>
        <w:gridCol w:w="575"/>
        <w:gridCol w:w="577"/>
        <w:gridCol w:w="726"/>
        <w:gridCol w:w="577"/>
        <w:gridCol w:w="577"/>
        <w:gridCol w:w="577"/>
        <w:gridCol w:w="584"/>
        <w:gridCol w:w="579"/>
        <w:gridCol w:w="573"/>
      </w:tblGrid>
      <w:tr w:rsidR="00A46922" w14:paraId="5E83982C" w14:textId="77777777" w:rsidTr="009F1822">
        <w:trPr>
          <w:trHeight w:hRule="exact" w:val="576"/>
        </w:trPr>
        <w:tc>
          <w:tcPr>
            <w:tcW w:w="1788" w:type="pct"/>
            <w:vMerge w:val="restart"/>
          </w:tcPr>
          <w:p w14:paraId="0250A54D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Spindle</w:t>
            </w:r>
          </w:p>
          <w:p w14:paraId="6AE21D10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  <w:p w14:paraId="7F81E174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3 weeks</w:t>
            </w:r>
          </w:p>
          <w:p w14:paraId="34B30C9D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3212" w:type="pct"/>
            <w:gridSpan w:val="10"/>
          </w:tcPr>
          <w:p w14:paraId="53F7A50C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WEEK</w:t>
            </w:r>
          </w:p>
        </w:tc>
      </w:tr>
      <w:tr w:rsidR="00A46922" w14:paraId="5063DEAC" w14:textId="77777777" w:rsidTr="00194840">
        <w:trPr>
          <w:trHeight w:hRule="exact" w:val="1180"/>
        </w:trPr>
        <w:tc>
          <w:tcPr>
            <w:tcW w:w="1788" w:type="pct"/>
            <w:vMerge/>
          </w:tcPr>
          <w:p w14:paraId="7971AF84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19674B80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12" w:type="pct"/>
          </w:tcPr>
          <w:p w14:paraId="2AC81A62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13" w:type="pct"/>
          </w:tcPr>
          <w:p w14:paraId="59A8F3DF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394" w:type="pct"/>
          </w:tcPr>
          <w:p w14:paraId="41A09CC9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13" w:type="pct"/>
          </w:tcPr>
          <w:p w14:paraId="49AB9EA4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13" w:type="pct"/>
          </w:tcPr>
          <w:p w14:paraId="57F1C854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13" w:type="pct"/>
          </w:tcPr>
          <w:p w14:paraId="719F14AE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17" w:type="pct"/>
          </w:tcPr>
          <w:p w14:paraId="7EE95310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14" w:type="pct"/>
          </w:tcPr>
          <w:p w14:paraId="582496C1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  <w:tc>
          <w:tcPr>
            <w:tcW w:w="311" w:type="pct"/>
          </w:tcPr>
          <w:p w14:paraId="0EB85364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</w:tr>
      <w:tr w:rsidR="00E06C9B" w14:paraId="77E71793" w14:textId="77777777" w:rsidTr="00E06C9B">
        <w:trPr>
          <w:trHeight w:hRule="exact" w:val="288"/>
        </w:trPr>
        <w:tc>
          <w:tcPr>
            <w:tcW w:w="1788" w:type="pct"/>
          </w:tcPr>
          <w:p w14:paraId="226240EE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12" w:type="pct"/>
          </w:tcPr>
          <w:p w14:paraId="2E61B923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14:paraId="760842E9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35FBE49F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</w:tcPr>
          <w:p w14:paraId="1B7E8AE5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60A33294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6FD84B3A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57CAECC0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17" w:type="pct"/>
          </w:tcPr>
          <w:p w14:paraId="1EE9652F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14:paraId="7ADB70F8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</w:tcPr>
          <w:p w14:paraId="4F89E370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E06C9B" w14:paraId="28131BE1" w14:textId="77777777" w:rsidTr="00E06C9B">
        <w:trPr>
          <w:trHeight w:hRule="exact" w:val="288"/>
        </w:trPr>
        <w:tc>
          <w:tcPr>
            <w:tcW w:w="1788" w:type="pct"/>
          </w:tcPr>
          <w:p w14:paraId="77806513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12" w:type="pct"/>
          </w:tcPr>
          <w:p w14:paraId="13B281B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42270E0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F52773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49B3594F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07602B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A5215B8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A18106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18394B0F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69012E8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6D63C896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20CCDB25" w14:textId="77777777" w:rsidTr="00E06C9B">
        <w:trPr>
          <w:trHeight w:hRule="exact" w:val="288"/>
        </w:trPr>
        <w:tc>
          <w:tcPr>
            <w:tcW w:w="1788" w:type="pct"/>
          </w:tcPr>
          <w:p w14:paraId="0021441C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0</w:t>
            </w:r>
          </w:p>
        </w:tc>
        <w:tc>
          <w:tcPr>
            <w:tcW w:w="312" w:type="pct"/>
          </w:tcPr>
          <w:p w14:paraId="173E9096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563D76A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EFCBFCF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11573288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93A461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B9F295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4027BD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7" w:type="pct"/>
          </w:tcPr>
          <w:p w14:paraId="3E55197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61BF56A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046B3B4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4C416824" w14:textId="77777777" w:rsidTr="00E06C9B">
        <w:trPr>
          <w:trHeight w:hRule="exact" w:val="288"/>
        </w:trPr>
        <w:tc>
          <w:tcPr>
            <w:tcW w:w="1788" w:type="pct"/>
          </w:tcPr>
          <w:p w14:paraId="6DFFEC8F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12" w:type="pct"/>
          </w:tcPr>
          <w:p w14:paraId="0E232D2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7687E6B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6ABDBF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1A23788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DD3203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788BE86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401BF8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7" w:type="pct"/>
          </w:tcPr>
          <w:p w14:paraId="721E1F6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08A8499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3B1C6AF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2380C0BD" w14:textId="77777777" w:rsidTr="00E06C9B">
        <w:trPr>
          <w:trHeight w:hRule="exact" w:val="288"/>
        </w:trPr>
        <w:tc>
          <w:tcPr>
            <w:tcW w:w="1788" w:type="pct"/>
          </w:tcPr>
          <w:p w14:paraId="04450D11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12" w:type="pct"/>
          </w:tcPr>
          <w:p w14:paraId="6812EC7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3905656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F10A6D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5CDC7DCF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1D35EE5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4EC31D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441A76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7" w:type="pct"/>
          </w:tcPr>
          <w:p w14:paraId="05BF01C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0BB47C2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260B888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3748B226" w14:textId="77777777" w:rsidTr="00E06C9B">
        <w:trPr>
          <w:trHeight w:hRule="exact" w:val="288"/>
        </w:trPr>
        <w:tc>
          <w:tcPr>
            <w:tcW w:w="1788" w:type="pct"/>
          </w:tcPr>
          <w:p w14:paraId="1D6EE083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12" w:type="pct"/>
          </w:tcPr>
          <w:p w14:paraId="41A7D0D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5E048ED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FE9B9A8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74844828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3" w:type="pct"/>
          </w:tcPr>
          <w:p w14:paraId="11D1168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D5AE7F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38249F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785C9B5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13C12AAF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748F44A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7AE737BD" w14:textId="77777777" w:rsidR="00A46922" w:rsidRDefault="00A46922" w:rsidP="00A46922">
      <w:pPr>
        <w:spacing w:after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96"/>
        <w:gridCol w:w="575"/>
        <w:gridCol w:w="575"/>
        <w:gridCol w:w="577"/>
        <w:gridCol w:w="726"/>
        <w:gridCol w:w="577"/>
        <w:gridCol w:w="577"/>
        <w:gridCol w:w="577"/>
        <w:gridCol w:w="584"/>
        <w:gridCol w:w="579"/>
        <w:gridCol w:w="573"/>
      </w:tblGrid>
      <w:tr w:rsidR="00A46922" w14:paraId="663D086B" w14:textId="77777777" w:rsidTr="009F1822">
        <w:trPr>
          <w:trHeight w:hRule="exact" w:val="576"/>
        </w:trPr>
        <w:tc>
          <w:tcPr>
            <w:tcW w:w="1788" w:type="pct"/>
            <w:vMerge w:val="restart"/>
          </w:tcPr>
          <w:p w14:paraId="135248FF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Mount Stand</w:t>
            </w:r>
          </w:p>
          <w:p w14:paraId="56C71183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  <w:p w14:paraId="2DF7B53E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3 weeks</w:t>
            </w:r>
          </w:p>
          <w:p w14:paraId="12F0DF85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3212" w:type="pct"/>
            <w:gridSpan w:val="10"/>
          </w:tcPr>
          <w:p w14:paraId="3DBBBC8B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WEEK</w:t>
            </w:r>
          </w:p>
        </w:tc>
      </w:tr>
      <w:tr w:rsidR="00A46922" w14:paraId="42D56B89" w14:textId="77777777" w:rsidTr="00194840">
        <w:trPr>
          <w:trHeight w:hRule="exact" w:val="1270"/>
        </w:trPr>
        <w:tc>
          <w:tcPr>
            <w:tcW w:w="1788" w:type="pct"/>
            <w:vMerge/>
          </w:tcPr>
          <w:p w14:paraId="4E78EE9A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10665BD8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12" w:type="pct"/>
          </w:tcPr>
          <w:p w14:paraId="41DE3566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13" w:type="pct"/>
          </w:tcPr>
          <w:p w14:paraId="04B37249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394" w:type="pct"/>
          </w:tcPr>
          <w:p w14:paraId="73340108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13" w:type="pct"/>
          </w:tcPr>
          <w:p w14:paraId="2D1877AF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13" w:type="pct"/>
          </w:tcPr>
          <w:p w14:paraId="1EB43E15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13" w:type="pct"/>
          </w:tcPr>
          <w:p w14:paraId="03BE6660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17" w:type="pct"/>
          </w:tcPr>
          <w:p w14:paraId="3A6A33F0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14" w:type="pct"/>
          </w:tcPr>
          <w:p w14:paraId="17574778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  <w:tc>
          <w:tcPr>
            <w:tcW w:w="311" w:type="pct"/>
          </w:tcPr>
          <w:p w14:paraId="0A5D92CD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</w:tr>
      <w:tr w:rsidR="00E06C9B" w14:paraId="78A7C72C" w14:textId="77777777" w:rsidTr="00E06C9B">
        <w:trPr>
          <w:trHeight w:hRule="exact" w:val="288"/>
        </w:trPr>
        <w:tc>
          <w:tcPr>
            <w:tcW w:w="1788" w:type="pct"/>
          </w:tcPr>
          <w:p w14:paraId="108B2EEE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12" w:type="pct"/>
          </w:tcPr>
          <w:p w14:paraId="469410DD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14:paraId="3957D52A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79996ECA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</w:tcPr>
          <w:p w14:paraId="0E3C46FA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397BA795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57D8D2E6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341F9E3E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17" w:type="pct"/>
          </w:tcPr>
          <w:p w14:paraId="3C067E73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14:paraId="602DD805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</w:tcPr>
          <w:p w14:paraId="59C51447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E06C9B" w14:paraId="43EDFB2F" w14:textId="77777777" w:rsidTr="00E06C9B">
        <w:trPr>
          <w:trHeight w:hRule="exact" w:val="288"/>
        </w:trPr>
        <w:tc>
          <w:tcPr>
            <w:tcW w:w="1788" w:type="pct"/>
          </w:tcPr>
          <w:p w14:paraId="5790EBF4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12" w:type="pct"/>
          </w:tcPr>
          <w:p w14:paraId="6DB8CAF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654FC2C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FEFD36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6E8E46C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33EF046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094AA7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25D36F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2D121BA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2ABC12B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0C26B4A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709344F5" w14:textId="77777777" w:rsidTr="00E06C9B">
        <w:trPr>
          <w:trHeight w:hRule="exact" w:val="288"/>
        </w:trPr>
        <w:tc>
          <w:tcPr>
            <w:tcW w:w="1788" w:type="pct"/>
          </w:tcPr>
          <w:p w14:paraId="1BCA059B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0</w:t>
            </w:r>
          </w:p>
        </w:tc>
        <w:tc>
          <w:tcPr>
            <w:tcW w:w="312" w:type="pct"/>
          </w:tcPr>
          <w:p w14:paraId="3045C26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7F3EF07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C9C987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0E910756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CD3316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D1A267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F43519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7" w:type="pct"/>
          </w:tcPr>
          <w:p w14:paraId="049CFE86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15DCFBE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59B785C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19E8B2A7" w14:textId="77777777" w:rsidTr="00E06C9B">
        <w:trPr>
          <w:trHeight w:hRule="exact" w:val="288"/>
        </w:trPr>
        <w:tc>
          <w:tcPr>
            <w:tcW w:w="1788" w:type="pct"/>
          </w:tcPr>
          <w:p w14:paraId="5CC950E8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12" w:type="pct"/>
          </w:tcPr>
          <w:p w14:paraId="3231AF5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371FAAD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4EAC47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4D7FDD7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D5F64E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FAF1A36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B8D3BB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7" w:type="pct"/>
          </w:tcPr>
          <w:p w14:paraId="0439D5B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39C8CAB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6714896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5116BA61" w14:textId="77777777" w:rsidTr="00E06C9B">
        <w:trPr>
          <w:trHeight w:hRule="exact" w:val="288"/>
        </w:trPr>
        <w:tc>
          <w:tcPr>
            <w:tcW w:w="1788" w:type="pct"/>
          </w:tcPr>
          <w:p w14:paraId="0F1A6FE9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12" w:type="pct"/>
          </w:tcPr>
          <w:p w14:paraId="0443FCD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3F466FC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C3A482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32EF08D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732DF9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5B7B81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41EDC5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7" w:type="pct"/>
          </w:tcPr>
          <w:p w14:paraId="6EF8E5F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5D9A996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0EFB130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3D7370A4" w14:textId="77777777" w:rsidTr="00E06C9B">
        <w:trPr>
          <w:trHeight w:hRule="exact" w:val="288"/>
        </w:trPr>
        <w:tc>
          <w:tcPr>
            <w:tcW w:w="1788" w:type="pct"/>
          </w:tcPr>
          <w:p w14:paraId="6FF90137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12" w:type="pct"/>
          </w:tcPr>
          <w:p w14:paraId="3EB07CF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13B7BFD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B4865D8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7377B9C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3" w:type="pct"/>
          </w:tcPr>
          <w:p w14:paraId="531FDF5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8C8D03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AE8E19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7323313F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28254476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38C01F0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0B50B4A" w14:textId="77777777" w:rsidR="00A46922" w:rsidRDefault="00A46922" w:rsidP="00A46922">
      <w:pPr>
        <w:spacing w:after="0"/>
      </w:pPr>
    </w:p>
    <w:p w14:paraId="0C7EC2D8" w14:textId="77777777" w:rsidR="00194840" w:rsidRDefault="00194840" w:rsidP="00A46922">
      <w:pPr>
        <w:spacing w:after="0"/>
      </w:pPr>
    </w:p>
    <w:p w14:paraId="76058B58" w14:textId="77777777" w:rsidR="00194840" w:rsidRDefault="00194840" w:rsidP="00A46922">
      <w:pPr>
        <w:spacing w:after="0"/>
      </w:pPr>
    </w:p>
    <w:p w14:paraId="4DBF959F" w14:textId="77777777" w:rsidR="00194840" w:rsidRDefault="00194840" w:rsidP="00A46922">
      <w:pPr>
        <w:spacing w:after="0"/>
      </w:pPr>
    </w:p>
    <w:p w14:paraId="49DBC8E8" w14:textId="77777777" w:rsidR="00194840" w:rsidRDefault="00194840" w:rsidP="00A46922">
      <w:pPr>
        <w:spacing w:after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98"/>
        <w:gridCol w:w="575"/>
        <w:gridCol w:w="575"/>
        <w:gridCol w:w="577"/>
        <w:gridCol w:w="726"/>
        <w:gridCol w:w="577"/>
        <w:gridCol w:w="577"/>
        <w:gridCol w:w="577"/>
        <w:gridCol w:w="584"/>
        <w:gridCol w:w="579"/>
        <w:gridCol w:w="571"/>
      </w:tblGrid>
      <w:tr w:rsidR="00A46922" w14:paraId="7E0049B1" w14:textId="77777777" w:rsidTr="009F1822">
        <w:trPr>
          <w:trHeight w:hRule="exact" w:val="576"/>
        </w:trPr>
        <w:tc>
          <w:tcPr>
            <w:tcW w:w="1789" w:type="pct"/>
            <w:vMerge w:val="restart"/>
          </w:tcPr>
          <w:p w14:paraId="0FB74573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lastRenderedPageBreak/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Locknut</w:t>
            </w:r>
          </w:p>
          <w:p w14:paraId="04F0061A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  <w:p w14:paraId="0726C534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1 week</w:t>
            </w:r>
          </w:p>
          <w:p w14:paraId="75680061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3211" w:type="pct"/>
            <w:gridSpan w:val="10"/>
          </w:tcPr>
          <w:p w14:paraId="31E374B0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WEEK</w:t>
            </w:r>
          </w:p>
        </w:tc>
      </w:tr>
      <w:tr w:rsidR="00A46922" w14:paraId="278F7083" w14:textId="77777777" w:rsidTr="00194840">
        <w:trPr>
          <w:trHeight w:hRule="exact" w:val="1207"/>
        </w:trPr>
        <w:tc>
          <w:tcPr>
            <w:tcW w:w="1789" w:type="pct"/>
            <w:vMerge/>
          </w:tcPr>
          <w:p w14:paraId="6C180F9F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721C3E92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12" w:type="pct"/>
          </w:tcPr>
          <w:p w14:paraId="409951F6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13" w:type="pct"/>
          </w:tcPr>
          <w:p w14:paraId="54EA2BFF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394" w:type="pct"/>
          </w:tcPr>
          <w:p w14:paraId="36A6C97A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13" w:type="pct"/>
          </w:tcPr>
          <w:p w14:paraId="378C201E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13" w:type="pct"/>
          </w:tcPr>
          <w:p w14:paraId="15B8EDBA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13" w:type="pct"/>
          </w:tcPr>
          <w:p w14:paraId="7284AF57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17" w:type="pct"/>
          </w:tcPr>
          <w:p w14:paraId="67479457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14" w:type="pct"/>
          </w:tcPr>
          <w:p w14:paraId="4012B1A3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  <w:tc>
          <w:tcPr>
            <w:tcW w:w="310" w:type="pct"/>
          </w:tcPr>
          <w:p w14:paraId="28358080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</w:tr>
      <w:tr w:rsidR="00E06C9B" w14:paraId="52CD741C" w14:textId="77777777" w:rsidTr="00E06C9B">
        <w:trPr>
          <w:trHeight w:hRule="exact" w:val="288"/>
        </w:trPr>
        <w:tc>
          <w:tcPr>
            <w:tcW w:w="1789" w:type="pct"/>
          </w:tcPr>
          <w:p w14:paraId="44DC2C67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12" w:type="pct"/>
          </w:tcPr>
          <w:p w14:paraId="4DA04AF3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14:paraId="19683CD3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4EF21762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</w:tcPr>
          <w:p w14:paraId="3877F54D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6D0A579F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40D067FF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16327795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317" w:type="pct"/>
          </w:tcPr>
          <w:p w14:paraId="29224FB8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14:paraId="24590F5A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0" w:type="pct"/>
          </w:tcPr>
          <w:p w14:paraId="07AEAA71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E06C9B" w14:paraId="3022DBFB" w14:textId="77777777" w:rsidTr="00E06C9B">
        <w:trPr>
          <w:trHeight w:hRule="exact" w:val="288"/>
        </w:trPr>
        <w:tc>
          <w:tcPr>
            <w:tcW w:w="1789" w:type="pct"/>
          </w:tcPr>
          <w:p w14:paraId="2EEC45D1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12" w:type="pct"/>
          </w:tcPr>
          <w:p w14:paraId="393F2F2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47FFD46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C84AEA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492D8686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28EA98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60B957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5729B46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78BBB57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542DFC7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0" w:type="pct"/>
          </w:tcPr>
          <w:p w14:paraId="033C01EF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16688BD6" w14:textId="77777777" w:rsidTr="00E06C9B">
        <w:trPr>
          <w:trHeight w:hRule="exact" w:val="288"/>
        </w:trPr>
        <w:tc>
          <w:tcPr>
            <w:tcW w:w="1789" w:type="pct"/>
          </w:tcPr>
          <w:p w14:paraId="445E01D4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0</w:t>
            </w:r>
          </w:p>
        </w:tc>
        <w:tc>
          <w:tcPr>
            <w:tcW w:w="312" w:type="pct"/>
          </w:tcPr>
          <w:p w14:paraId="65790418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6E9F040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5697AC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1A98B54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F6E73F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B631C5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44371E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7" w:type="pct"/>
          </w:tcPr>
          <w:p w14:paraId="4A75703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165F3B96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0" w:type="pct"/>
          </w:tcPr>
          <w:p w14:paraId="5E7DAD2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65292EB8" w14:textId="77777777" w:rsidTr="00E06C9B">
        <w:trPr>
          <w:trHeight w:hRule="exact" w:val="288"/>
        </w:trPr>
        <w:tc>
          <w:tcPr>
            <w:tcW w:w="1789" w:type="pct"/>
          </w:tcPr>
          <w:p w14:paraId="43C93BFA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12" w:type="pct"/>
          </w:tcPr>
          <w:p w14:paraId="1A0EB83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41BEF4DF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5C4DA6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7BFAFDD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6E87D2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015A0B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8C3C075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280</w:t>
            </w:r>
          </w:p>
        </w:tc>
        <w:tc>
          <w:tcPr>
            <w:tcW w:w="317" w:type="pct"/>
          </w:tcPr>
          <w:p w14:paraId="68BB2DE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6FDC155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0" w:type="pct"/>
          </w:tcPr>
          <w:p w14:paraId="692C579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2B499650" w14:textId="77777777" w:rsidTr="00E06C9B">
        <w:trPr>
          <w:trHeight w:hRule="exact" w:val="288"/>
        </w:trPr>
        <w:tc>
          <w:tcPr>
            <w:tcW w:w="1789" w:type="pct"/>
          </w:tcPr>
          <w:p w14:paraId="77F23423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12" w:type="pct"/>
          </w:tcPr>
          <w:p w14:paraId="21C7271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70345BDF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3B5802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0501779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4558A2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0A22A7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8444D2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280</w:t>
            </w:r>
          </w:p>
        </w:tc>
        <w:tc>
          <w:tcPr>
            <w:tcW w:w="317" w:type="pct"/>
          </w:tcPr>
          <w:p w14:paraId="1F50D246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7A9F8518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0" w:type="pct"/>
          </w:tcPr>
          <w:p w14:paraId="54C1D65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03C4CE5C" w14:textId="77777777" w:rsidTr="00E06C9B">
        <w:trPr>
          <w:trHeight w:hRule="exact" w:val="288"/>
        </w:trPr>
        <w:tc>
          <w:tcPr>
            <w:tcW w:w="1789" w:type="pct"/>
          </w:tcPr>
          <w:p w14:paraId="41183D73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12" w:type="pct"/>
          </w:tcPr>
          <w:p w14:paraId="59FA3C1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6FDF497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4124CA5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2D133DD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639450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E197C5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280</w:t>
            </w:r>
          </w:p>
        </w:tc>
        <w:tc>
          <w:tcPr>
            <w:tcW w:w="313" w:type="pct"/>
          </w:tcPr>
          <w:p w14:paraId="62C450A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2055F25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1C3F339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0" w:type="pct"/>
          </w:tcPr>
          <w:p w14:paraId="3FAA4FD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02D5333" w14:textId="77777777" w:rsidR="00CA43C8" w:rsidRDefault="0045544A" w:rsidP="00A46922">
      <w:pPr>
        <w:spacing w:after="0"/>
      </w:pPr>
      <w:r>
        <w:t>Cognitive Domain: Comprehension</w:t>
      </w:r>
    </w:p>
    <w:p w14:paraId="55DD92B5" w14:textId="77777777" w:rsidR="00A46922" w:rsidRPr="00CF0000" w:rsidRDefault="00F069FA" w:rsidP="00A46922">
      <w:pPr>
        <w:spacing w:after="0"/>
      </w:pPr>
      <w:r>
        <w:t>Difficulty Level: Medium</w:t>
      </w:r>
    </w:p>
    <w:p w14:paraId="30521906" w14:textId="77777777" w:rsidR="00A46922" w:rsidRDefault="00A46922" w:rsidP="00A46922">
      <w:pPr>
        <w:tabs>
          <w:tab w:val="left" w:pos="5715"/>
        </w:tabs>
        <w:spacing w:after="0"/>
      </w:pPr>
    </w:p>
    <w:p w14:paraId="5896CAE7" w14:textId="77777777" w:rsidR="00A46922" w:rsidRDefault="00A46922" w:rsidP="00A46922">
      <w:pPr>
        <w:tabs>
          <w:tab w:val="left" w:pos="5715"/>
        </w:tabs>
        <w:spacing w:after="0"/>
      </w:pPr>
      <w:r>
        <w:t xml:space="preserve">12.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96"/>
        <w:gridCol w:w="575"/>
        <w:gridCol w:w="575"/>
        <w:gridCol w:w="577"/>
        <w:gridCol w:w="726"/>
        <w:gridCol w:w="577"/>
        <w:gridCol w:w="577"/>
        <w:gridCol w:w="577"/>
        <w:gridCol w:w="584"/>
        <w:gridCol w:w="579"/>
        <w:gridCol w:w="573"/>
      </w:tblGrid>
      <w:tr w:rsidR="00A46922" w14:paraId="1F4990E2" w14:textId="77777777" w:rsidTr="009F1822">
        <w:trPr>
          <w:trHeight w:hRule="exact" w:val="576"/>
        </w:trPr>
        <w:tc>
          <w:tcPr>
            <w:tcW w:w="1788" w:type="pct"/>
            <w:vMerge w:val="restart"/>
          </w:tcPr>
          <w:p w14:paraId="2BF2E3F3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Step Stool</w:t>
            </w:r>
          </w:p>
          <w:p w14:paraId="201FA790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0</w:t>
            </w:r>
          </w:p>
          <w:p w14:paraId="796C0152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1 week</w:t>
            </w:r>
          </w:p>
          <w:p w14:paraId="3F7BA7F7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3212" w:type="pct"/>
            <w:gridSpan w:val="10"/>
          </w:tcPr>
          <w:p w14:paraId="05E78E45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WEEK</w:t>
            </w:r>
          </w:p>
        </w:tc>
      </w:tr>
      <w:tr w:rsidR="00A46922" w14:paraId="29EF1F85" w14:textId="77777777" w:rsidTr="00194840">
        <w:trPr>
          <w:trHeight w:hRule="exact" w:val="1270"/>
        </w:trPr>
        <w:tc>
          <w:tcPr>
            <w:tcW w:w="1788" w:type="pct"/>
            <w:vMerge/>
          </w:tcPr>
          <w:p w14:paraId="64480132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3962C5DD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12" w:type="pct"/>
          </w:tcPr>
          <w:p w14:paraId="1D4D7BF0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13" w:type="pct"/>
          </w:tcPr>
          <w:p w14:paraId="4098790F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394" w:type="pct"/>
          </w:tcPr>
          <w:p w14:paraId="34690A3E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13" w:type="pct"/>
          </w:tcPr>
          <w:p w14:paraId="3CBAC58A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13" w:type="pct"/>
          </w:tcPr>
          <w:p w14:paraId="643910E1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13" w:type="pct"/>
          </w:tcPr>
          <w:p w14:paraId="7C496818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17" w:type="pct"/>
          </w:tcPr>
          <w:p w14:paraId="272B5130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14" w:type="pct"/>
          </w:tcPr>
          <w:p w14:paraId="43D66AA4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  <w:tc>
          <w:tcPr>
            <w:tcW w:w="311" w:type="pct"/>
          </w:tcPr>
          <w:p w14:paraId="13C5E501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</w:tr>
      <w:tr w:rsidR="00E06C9B" w14:paraId="471E4F0C" w14:textId="77777777" w:rsidTr="00E06C9B">
        <w:trPr>
          <w:trHeight w:hRule="exact" w:val="288"/>
        </w:trPr>
        <w:tc>
          <w:tcPr>
            <w:tcW w:w="1788" w:type="pct"/>
          </w:tcPr>
          <w:p w14:paraId="55990815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12" w:type="pct"/>
          </w:tcPr>
          <w:p w14:paraId="6AD7F481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14:paraId="79CBE1C2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1DA0DB12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</w:tcPr>
          <w:p w14:paraId="3F01044D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13" w:type="pct"/>
          </w:tcPr>
          <w:p w14:paraId="250ED1BF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13" w:type="pct"/>
          </w:tcPr>
          <w:p w14:paraId="449142B6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13B90E0C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7" w:type="pct"/>
          </w:tcPr>
          <w:p w14:paraId="3D5C923D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14:paraId="23630AA0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</w:tcPr>
          <w:p w14:paraId="299B5526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E06C9B" w14:paraId="0F674419" w14:textId="77777777" w:rsidTr="00E06C9B">
        <w:trPr>
          <w:trHeight w:hRule="exact" w:val="288"/>
        </w:trPr>
        <w:tc>
          <w:tcPr>
            <w:tcW w:w="1788" w:type="pct"/>
          </w:tcPr>
          <w:p w14:paraId="70CB5AB2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12" w:type="pct"/>
          </w:tcPr>
          <w:p w14:paraId="4463489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2FE582E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2DAD565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70394D7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15ED7C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E87E00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DAB43D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7E5759C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781B7DE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51BB097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48005204" w14:textId="77777777" w:rsidTr="00E06C9B">
        <w:trPr>
          <w:trHeight w:hRule="exact" w:val="288"/>
        </w:trPr>
        <w:tc>
          <w:tcPr>
            <w:tcW w:w="1788" w:type="pct"/>
          </w:tcPr>
          <w:p w14:paraId="07AC1E18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10</w:t>
            </w:r>
          </w:p>
        </w:tc>
        <w:tc>
          <w:tcPr>
            <w:tcW w:w="312" w:type="pct"/>
          </w:tcPr>
          <w:p w14:paraId="710B3C3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312" w:type="pct"/>
          </w:tcPr>
          <w:p w14:paraId="5712A88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313" w:type="pct"/>
          </w:tcPr>
          <w:p w14:paraId="01D74D7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394" w:type="pct"/>
          </w:tcPr>
          <w:p w14:paraId="3BC441BF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313" w:type="pct"/>
          </w:tcPr>
          <w:p w14:paraId="731B22F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731941C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2AFC9C3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7" w:type="pct"/>
          </w:tcPr>
          <w:p w14:paraId="38011995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1D3F46C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1F8B8F2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5AE67A22" w14:textId="77777777" w:rsidTr="00E06C9B">
        <w:trPr>
          <w:trHeight w:hRule="exact" w:val="288"/>
        </w:trPr>
        <w:tc>
          <w:tcPr>
            <w:tcW w:w="1788" w:type="pct"/>
          </w:tcPr>
          <w:p w14:paraId="4F5744C9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12" w:type="pct"/>
          </w:tcPr>
          <w:p w14:paraId="61F6AAF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4F0A68D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D645A5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6DEAA6D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313" w:type="pct"/>
          </w:tcPr>
          <w:p w14:paraId="5E0EEA15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3" w:type="pct"/>
          </w:tcPr>
          <w:p w14:paraId="7D37042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2A7A59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200</w:t>
            </w:r>
          </w:p>
        </w:tc>
        <w:tc>
          <w:tcPr>
            <w:tcW w:w="317" w:type="pct"/>
          </w:tcPr>
          <w:p w14:paraId="3489304F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0E0F09F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71FEE6B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72D040AF" w14:textId="77777777" w:rsidTr="00E06C9B">
        <w:trPr>
          <w:trHeight w:hRule="exact" w:val="288"/>
        </w:trPr>
        <w:tc>
          <w:tcPr>
            <w:tcW w:w="1788" w:type="pct"/>
          </w:tcPr>
          <w:p w14:paraId="56E86143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12" w:type="pct"/>
          </w:tcPr>
          <w:p w14:paraId="2BE82B4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04D1C1E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E09673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49CA1CDF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313" w:type="pct"/>
          </w:tcPr>
          <w:p w14:paraId="69C27A2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3" w:type="pct"/>
          </w:tcPr>
          <w:p w14:paraId="64D49CD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B91647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200</w:t>
            </w:r>
          </w:p>
        </w:tc>
        <w:tc>
          <w:tcPr>
            <w:tcW w:w="317" w:type="pct"/>
          </w:tcPr>
          <w:p w14:paraId="23C8990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61A2786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30F2EF3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33F93A25" w14:textId="77777777" w:rsidTr="00E06C9B">
        <w:trPr>
          <w:trHeight w:hRule="exact" w:val="288"/>
        </w:trPr>
        <w:tc>
          <w:tcPr>
            <w:tcW w:w="1788" w:type="pct"/>
          </w:tcPr>
          <w:p w14:paraId="3A4E77C1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12" w:type="pct"/>
          </w:tcPr>
          <w:p w14:paraId="6F54FC7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2A65EA1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2D19F2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394" w:type="pct"/>
          </w:tcPr>
          <w:p w14:paraId="5ED3D3F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3" w:type="pct"/>
          </w:tcPr>
          <w:p w14:paraId="7F769B8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439F8E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200</w:t>
            </w:r>
          </w:p>
        </w:tc>
        <w:tc>
          <w:tcPr>
            <w:tcW w:w="313" w:type="pct"/>
          </w:tcPr>
          <w:p w14:paraId="3F0F058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3E548BD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4C85E25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4748192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7B385C87" w14:textId="77777777" w:rsidR="00A46922" w:rsidRDefault="00A46922" w:rsidP="00A46922">
      <w:pPr>
        <w:tabs>
          <w:tab w:val="left" w:pos="5715"/>
        </w:tabs>
        <w:spacing w:after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96"/>
        <w:gridCol w:w="575"/>
        <w:gridCol w:w="575"/>
        <w:gridCol w:w="577"/>
        <w:gridCol w:w="726"/>
        <w:gridCol w:w="577"/>
        <w:gridCol w:w="577"/>
        <w:gridCol w:w="577"/>
        <w:gridCol w:w="584"/>
        <w:gridCol w:w="579"/>
        <w:gridCol w:w="573"/>
      </w:tblGrid>
      <w:tr w:rsidR="00A46922" w14:paraId="505CEE73" w14:textId="77777777" w:rsidTr="009F1822">
        <w:trPr>
          <w:trHeight w:hRule="exact" w:val="576"/>
        </w:trPr>
        <w:tc>
          <w:tcPr>
            <w:tcW w:w="1788" w:type="pct"/>
            <w:vMerge w:val="restart"/>
          </w:tcPr>
          <w:p w14:paraId="3C42A4FF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Top Board</w:t>
            </w:r>
          </w:p>
          <w:p w14:paraId="63C0B183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  <w:p w14:paraId="7266D77D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1 week</w:t>
            </w:r>
          </w:p>
          <w:p w14:paraId="6E65BBA3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3212" w:type="pct"/>
            <w:gridSpan w:val="10"/>
          </w:tcPr>
          <w:p w14:paraId="4FDC4557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WEEK</w:t>
            </w:r>
          </w:p>
        </w:tc>
      </w:tr>
      <w:tr w:rsidR="00A46922" w14:paraId="78FA5205" w14:textId="77777777" w:rsidTr="00194840">
        <w:trPr>
          <w:trHeight w:hRule="exact" w:val="1180"/>
        </w:trPr>
        <w:tc>
          <w:tcPr>
            <w:tcW w:w="1788" w:type="pct"/>
            <w:vMerge/>
          </w:tcPr>
          <w:p w14:paraId="1834956F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34558D21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12" w:type="pct"/>
          </w:tcPr>
          <w:p w14:paraId="5114019B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13" w:type="pct"/>
          </w:tcPr>
          <w:p w14:paraId="078E7041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394" w:type="pct"/>
          </w:tcPr>
          <w:p w14:paraId="7E751206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13" w:type="pct"/>
          </w:tcPr>
          <w:p w14:paraId="6C417B05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13" w:type="pct"/>
          </w:tcPr>
          <w:p w14:paraId="27195EFC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13" w:type="pct"/>
          </w:tcPr>
          <w:p w14:paraId="135DC03E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17" w:type="pct"/>
          </w:tcPr>
          <w:p w14:paraId="0EA4C412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14" w:type="pct"/>
          </w:tcPr>
          <w:p w14:paraId="6202AD32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  <w:tc>
          <w:tcPr>
            <w:tcW w:w="311" w:type="pct"/>
          </w:tcPr>
          <w:p w14:paraId="1BBB3C05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</w:tr>
      <w:tr w:rsidR="00E06C9B" w14:paraId="1D0445FE" w14:textId="77777777" w:rsidTr="00E06C9B">
        <w:trPr>
          <w:trHeight w:hRule="exact" w:val="288"/>
        </w:trPr>
        <w:tc>
          <w:tcPr>
            <w:tcW w:w="1788" w:type="pct"/>
          </w:tcPr>
          <w:p w14:paraId="36299196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12" w:type="pct"/>
          </w:tcPr>
          <w:p w14:paraId="73C3066C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14:paraId="1BDA62C2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240B7A54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94" w:type="pct"/>
          </w:tcPr>
          <w:p w14:paraId="6760B7CA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13" w:type="pct"/>
          </w:tcPr>
          <w:p w14:paraId="0477A0F8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7C6702BC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3" w:type="pct"/>
          </w:tcPr>
          <w:p w14:paraId="16E0F2CA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</w:tcPr>
          <w:p w14:paraId="4ECEF909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14:paraId="7534BD4F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</w:tcPr>
          <w:p w14:paraId="034F8740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E06C9B" w14:paraId="0CE8E418" w14:textId="77777777" w:rsidTr="00E06C9B">
        <w:trPr>
          <w:trHeight w:hRule="exact" w:val="288"/>
        </w:trPr>
        <w:tc>
          <w:tcPr>
            <w:tcW w:w="1788" w:type="pct"/>
          </w:tcPr>
          <w:p w14:paraId="47FDED67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12" w:type="pct"/>
          </w:tcPr>
          <w:p w14:paraId="738967E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7962E5F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21C729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7864160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313" w:type="pct"/>
          </w:tcPr>
          <w:p w14:paraId="32AE7705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A18B82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15EB3D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39265E5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0FFD95D5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0E69D3A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6F21364B" w14:textId="77777777" w:rsidTr="00E06C9B">
        <w:trPr>
          <w:trHeight w:hRule="exact" w:val="288"/>
        </w:trPr>
        <w:tc>
          <w:tcPr>
            <w:tcW w:w="1788" w:type="pct"/>
          </w:tcPr>
          <w:p w14:paraId="5D8311F5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20</w:t>
            </w:r>
          </w:p>
        </w:tc>
        <w:tc>
          <w:tcPr>
            <w:tcW w:w="312" w:type="pct"/>
          </w:tcPr>
          <w:p w14:paraId="0854C86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312" w:type="pct"/>
          </w:tcPr>
          <w:p w14:paraId="379926E8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313" w:type="pct"/>
          </w:tcPr>
          <w:p w14:paraId="0976660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394" w:type="pct"/>
          </w:tcPr>
          <w:p w14:paraId="1E35DD6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137BD31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105D2FC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61FEE81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0B1BA64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3EC6FAC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728EE62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12F901D9" w14:textId="77777777" w:rsidTr="00E06C9B">
        <w:trPr>
          <w:trHeight w:hRule="exact" w:val="288"/>
        </w:trPr>
        <w:tc>
          <w:tcPr>
            <w:tcW w:w="1788" w:type="pct"/>
          </w:tcPr>
          <w:p w14:paraId="682CD574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12" w:type="pct"/>
          </w:tcPr>
          <w:p w14:paraId="1B05A6DF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42DF89C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4B5B685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80</w:t>
            </w:r>
          </w:p>
        </w:tc>
        <w:tc>
          <w:tcPr>
            <w:tcW w:w="394" w:type="pct"/>
          </w:tcPr>
          <w:p w14:paraId="1A27BF45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</w:t>
            </w:r>
          </w:p>
        </w:tc>
        <w:tc>
          <w:tcPr>
            <w:tcW w:w="313" w:type="pct"/>
          </w:tcPr>
          <w:p w14:paraId="01E1815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32B1D0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200</w:t>
            </w:r>
          </w:p>
        </w:tc>
        <w:tc>
          <w:tcPr>
            <w:tcW w:w="313" w:type="pct"/>
          </w:tcPr>
          <w:p w14:paraId="68056125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316CC3D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34A23BE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4EE06E6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1A89F805" w14:textId="77777777" w:rsidTr="00E06C9B">
        <w:trPr>
          <w:trHeight w:hRule="exact" w:val="288"/>
        </w:trPr>
        <w:tc>
          <w:tcPr>
            <w:tcW w:w="1788" w:type="pct"/>
          </w:tcPr>
          <w:p w14:paraId="75C8A8C9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12" w:type="pct"/>
          </w:tcPr>
          <w:p w14:paraId="2E0027BF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5701A69F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562129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80</w:t>
            </w:r>
          </w:p>
        </w:tc>
        <w:tc>
          <w:tcPr>
            <w:tcW w:w="394" w:type="pct"/>
          </w:tcPr>
          <w:p w14:paraId="4E708CE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</w:t>
            </w:r>
          </w:p>
        </w:tc>
        <w:tc>
          <w:tcPr>
            <w:tcW w:w="313" w:type="pct"/>
          </w:tcPr>
          <w:p w14:paraId="4EDAC74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A1C83B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200</w:t>
            </w:r>
          </w:p>
        </w:tc>
        <w:tc>
          <w:tcPr>
            <w:tcW w:w="313" w:type="pct"/>
          </w:tcPr>
          <w:p w14:paraId="72F65D98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7071870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4E57013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7AD6B92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04908BF6" w14:textId="77777777" w:rsidTr="00E06C9B">
        <w:trPr>
          <w:trHeight w:hRule="exact" w:val="288"/>
        </w:trPr>
        <w:tc>
          <w:tcPr>
            <w:tcW w:w="1788" w:type="pct"/>
          </w:tcPr>
          <w:p w14:paraId="39FC8C31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12" w:type="pct"/>
          </w:tcPr>
          <w:p w14:paraId="289B0C5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5F36407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80</w:t>
            </w:r>
          </w:p>
        </w:tc>
        <w:tc>
          <w:tcPr>
            <w:tcW w:w="313" w:type="pct"/>
          </w:tcPr>
          <w:p w14:paraId="3F534E8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</w:t>
            </w:r>
          </w:p>
        </w:tc>
        <w:tc>
          <w:tcPr>
            <w:tcW w:w="394" w:type="pct"/>
          </w:tcPr>
          <w:p w14:paraId="79F74C5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F39205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200</w:t>
            </w:r>
          </w:p>
        </w:tc>
        <w:tc>
          <w:tcPr>
            <w:tcW w:w="313" w:type="pct"/>
          </w:tcPr>
          <w:p w14:paraId="6D99949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7E59A6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7E604018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4D87D626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6F2F4C5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85614A4" w14:textId="77777777" w:rsidR="00A46922" w:rsidRDefault="00A46922" w:rsidP="00A46922">
      <w:pPr>
        <w:tabs>
          <w:tab w:val="left" w:pos="5715"/>
        </w:tabs>
        <w:spacing w:after="0"/>
      </w:pPr>
    </w:p>
    <w:p w14:paraId="59629ADD" w14:textId="77777777" w:rsidR="00194840" w:rsidRDefault="00194840" w:rsidP="00A46922">
      <w:pPr>
        <w:tabs>
          <w:tab w:val="left" w:pos="5715"/>
        </w:tabs>
        <w:spacing w:after="0"/>
      </w:pPr>
    </w:p>
    <w:p w14:paraId="36DBEE79" w14:textId="77777777" w:rsidR="00194840" w:rsidRDefault="00194840" w:rsidP="00A46922">
      <w:pPr>
        <w:tabs>
          <w:tab w:val="left" w:pos="5715"/>
        </w:tabs>
        <w:spacing w:after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60"/>
        <w:gridCol w:w="576"/>
        <w:gridCol w:w="577"/>
        <w:gridCol w:w="577"/>
        <w:gridCol w:w="658"/>
        <w:gridCol w:w="697"/>
        <w:gridCol w:w="697"/>
        <w:gridCol w:w="544"/>
        <w:gridCol w:w="549"/>
        <w:gridCol w:w="546"/>
        <w:gridCol w:w="535"/>
      </w:tblGrid>
      <w:tr w:rsidR="00A46922" w14:paraId="3ADD4E33" w14:textId="77777777" w:rsidTr="00E06C9B">
        <w:trPr>
          <w:trHeight w:hRule="exact" w:val="576"/>
        </w:trPr>
        <w:tc>
          <w:tcPr>
            <w:tcW w:w="1769" w:type="pct"/>
            <w:vMerge w:val="restart"/>
          </w:tcPr>
          <w:p w14:paraId="2E5857CC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lastRenderedPageBreak/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Dowels</w:t>
            </w:r>
          </w:p>
          <w:p w14:paraId="0E2CFDA9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  <w:p w14:paraId="6F0BF9FC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1 week</w:t>
            </w:r>
          </w:p>
          <w:p w14:paraId="39821E3A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3231" w:type="pct"/>
            <w:gridSpan w:val="10"/>
          </w:tcPr>
          <w:p w14:paraId="4FCE5D47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WEEK</w:t>
            </w:r>
          </w:p>
        </w:tc>
      </w:tr>
      <w:tr w:rsidR="00A46922" w14:paraId="7474A266" w14:textId="77777777" w:rsidTr="00194840">
        <w:trPr>
          <w:trHeight w:hRule="exact" w:val="1207"/>
        </w:trPr>
        <w:tc>
          <w:tcPr>
            <w:tcW w:w="1769" w:type="pct"/>
            <w:vMerge/>
          </w:tcPr>
          <w:p w14:paraId="570DD976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95C6307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13" w:type="pct"/>
          </w:tcPr>
          <w:p w14:paraId="784FD13E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13" w:type="pct"/>
          </w:tcPr>
          <w:p w14:paraId="291B1F3A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357" w:type="pct"/>
          </w:tcPr>
          <w:p w14:paraId="1089B689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78" w:type="pct"/>
          </w:tcPr>
          <w:p w14:paraId="0E2C5DAB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78" w:type="pct"/>
          </w:tcPr>
          <w:p w14:paraId="57122FED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295" w:type="pct"/>
          </w:tcPr>
          <w:p w14:paraId="6FC589E3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298" w:type="pct"/>
          </w:tcPr>
          <w:p w14:paraId="0847ADCC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296" w:type="pct"/>
          </w:tcPr>
          <w:p w14:paraId="40E326FA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  <w:tc>
          <w:tcPr>
            <w:tcW w:w="292" w:type="pct"/>
          </w:tcPr>
          <w:p w14:paraId="655B23AD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</w:tr>
      <w:tr w:rsidR="00E06C9B" w14:paraId="2D1B37DA" w14:textId="77777777" w:rsidTr="00E06C9B">
        <w:trPr>
          <w:trHeight w:hRule="exact" w:val="288"/>
        </w:trPr>
        <w:tc>
          <w:tcPr>
            <w:tcW w:w="1769" w:type="pct"/>
          </w:tcPr>
          <w:p w14:paraId="39871B3E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13" w:type="pct"/>
          </w:tcPr>
          <w:p w14:paraId="0F2CDA7D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46C6B365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4FDCF631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357" w:type="pct"/>
          </w:tcPr>
          <w:p w14:paraId="6ADDA119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378" w:type="pct"/>
          </w:tcPr>
          <w:p w14:paraId="537A1A1E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14:paraId="0E48C93E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295" w:type="pct"/>
          </w:tcPr>
          <w:p w14:paraId="195D08EC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8" w:type="pct"/>
          </w:tcPr>
          <w:p w14:paraId="212BFE75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</w:tcPr>
          <w:p w14:paraId="2FCD953D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pct"/>
          </w:tcPr>
          <w:p w14:paraId="7CE30A9E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E06C9B" w14:paraId="7D1D52DD" w14:textId="77777777" w:rsidTr="00E06C9B">
        <w:trPr>
          <w:trHeight w:hRule="exact" w:val="288"/>
        </w:trPr>
        <w:tc>
          <w:tcPr>
            <w:tcW w:w="1769" w:type="pct"/>
          </w:tcPr>
          <w:p w14:paraId="083A61C4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13" w:type="pct"/>
          </w:tcPr>
          <w:p w14:paraId="42C55F3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8E19D1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25531D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14:paraId="496693F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8" w:type="pct"/>
          </w:tcPr>
          <w:p w14:paraId="7F478335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8" w:type="pct"/>
          </w:tcPr>
          <w:p w14:paraId="75817A9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5" w:type="pct"/>
          </w:tcPr>
          <w:p w14:paraId="0348FA4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8" w:type="pct"/>
          </w:tcPr>
          <w:p w14:paraId="21B54BC8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6" w:type="pct"/>
          </w:tcPr>
          <w:p w14:paraId="43290C0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2" w:type="pct"/>
          </w:tcPr>
          <w:p w14:paraId="18BF474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093F4A63" w14:textId="77777777" w:rsidTr="00E06C9B">
        <w:trPr>
          <w:trHeight w:hRule="exact" w:val="288"/>
        </w:trPr>
        <w:tc>
          <w:tcPr>
            <w:tcW w:w="1769" w:type="pct"/>
          </w:tcPr>
          <w:p w14:paraId="6900E8B6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300</w:t>
            </w:r>
          </w:p>
        </w:tc>
        <w:tc>
          <w:tcPr>
            <w:tcW w:w="313" w:type="pct"/>
          </w:tcPr>
          <w:p w14:paraId="62EC74D8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300</w:t>
            </w:r>
          </w:p>
        </w:tc>
        <w:tc>
          <w:tcPr>
            <w:tcW w:w="313" w:type="pct"/>
          </w:tcPr>
          <w:p w14:paraId="244B5D6F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300</w:t>
            </w:r>
          </w:p>
        </w:tc>
        <w:tc>
          <w:tcPr>
            <w:tcW w:w="313" w:type="pct"/>
          </w:tcPr>
          <w:p w14:paraId="7A4C326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300</w:t>
            </w:r>
          </w:p>
        </w:tc>
        <w:tc>
          <w:tcPr>
            <w:tcW w:w="357" w:type="pct"/>
          </w:tcPr>
          <w:p w14:paraId="58378E4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78" w:type="pct"/>
          </w:tcPr>
          <w:p w14:paraId="6659742F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78" w:type="pct"/>
          </w:tcPr>
          <w:p w14:paraId="10CB12B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295" w:type="pct"/>
          </w:tcPr>
          <w:p w14:paraId="599A59B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8" w:type="pct"/>
          </w:tcPr>
          <w:p w14:paraId="11717E48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6" w:type="pct"/>
          </w:tcPr>
          <w:p w14:paraId="4A0642B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2" w:type="pct"/>
          </w:tcPr>
          <w:p w14:paraId="6D3AF11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2344F3F2" w14:textId="77777777" w:rsidTr="00E06C9B">
        <w:trPr>
          <w:trHeight w:hRule="exact" w:val="288"/>
        </w:trPr>
        <w:tc>
          <w:tcPr>
            <w:tcW w:w="1769" w:type="pct"/>
          </w:tcPr>
          <w:p w14:paraId="5C155B68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13" w:type="pct"/>
          </w:tcPr>
          <w:p w14:paraId="3A607B66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26AD0FF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6E0916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300</w:t>
            </w:r>
          </w:p>
        </w:tc>
        <w:tc>
          <w:tcPr>
            <w:tcW w:w="357" w:type="pct"/>
          </w:tcPr>
          <w:p w14:paraId="203773F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840</w:t>
            </w:r>
          </w:p>
        </w:tc>
        <w:tc>
          <w:tcPr>
            <w:tcW w:w="378" w:type="pct"/>
          </w:tcPr>
          <w:p w14:paraId="0A697AB8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8" w:type="pct"/>
          </w:tcPr>
          <w:p w14:paraId="0B95951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1200</w:t>
            </w:r>
          </w:p>
        </w:tc>
        <w:tc>
          <w:tcPr>
            <w:tcW w:w="295" w:type="pct"/>
          </w:tcPr>
          <w:p w14:paraId="0485B90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8" w:type="pct"/>
          </w:tcPr>
          <w:p w14:paraId="1917E5F6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6" w:type="pct"/>
          </w:tcPr>
          <w:p w14:paraId="44DDCC7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2" w:type="pct"/>
          </w:tcPr>
          <w:p w14:paraId="0BFA7AC8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6E696C72" w14:textId="77777777" w:rsidTr="00E06C9B">
        <w:trPr>
          <w:trHeight w:hRule="exact" w:val="288"/>
        </w:trPr>
        <w:tc>
          <w:tcPr>
            <w:tcW w:w="1769" w:type="pct"/>
          </w:tcPr>
          <w:p w14:paraId="274F419D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13" w:type="pct"/>
          </w:tcPr>
          <w:p w14:paraId="2694EE7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A8C26B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DB50C46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300</w:t>
            </w:r>
          </w:p>
        </w:tc>
        <w:tc>
          <w:tcPr>
            <w:tcW w:w="357" w:type="pct"/>
          </w:tcPr>
          <w:p w14:paraId="15A4A735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840</w:t>
            </w:r>
          </w:p>
        </w:tc>
        <w:tc>
          <w:tcPr>
            <w:tcW w:w="378" w:type="pct"/>
          </w:tcPr>
          <w:p w14:paraId="68AF648F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8" w:type="pct"/>
          </w:tcPr>
          <w:p w14:paraId="2BB1A6A8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1200</w:t>
            </w:r>
          </w:p>
        </w:tc>
        <w:tc>
          <w:tcPr>
            <w:tcW w:w="295" w:type="pct"/>
          </w:tcPr>
          <w:p w14:paraId="5953334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8" w:type="pct"/>
          </w:tcPr>
          <w:p w14:paraId="67E3FA9F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6" w:type="pct"/>
          </w:tcPr>
          <w:p w14:paraId="301283F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2" w:type="pct"/>
          </w:tcPr>
          <w:p w14:paraId="515CC11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46727E63" w14:textId="77777777" w:rsidTr="00E06C9B">
        <w:trPr>
          <w:trHeight w:hRule="exact" w:val="288"/>
        </w:trPr>
        <w:tc>
          <w:tcPr>
            <w:tcW w:w="1769" w:type="pct"/>
          </w:tcPr>
          <w:p w14:paraId="5D72355E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13" w:type="pct"/>
          </w:tcPr>
          <w:p w14:paraId="01763CF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00E16E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300</w:t>
            </w:r>
          </w:p>
        </w:tc>
        <w:tc>
          <w:tcPr>
            <w:tcW w:w="313" w:type="pct"/>
          </w:tcPr>
          <w:p w14:paraId="2790FB0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840</w:t>
            </w:r>
          </w:p>
        </w:tc>
        <w:tc>
          <w:tcPr>
            <w:tcW w:w="357" w:type="pct"/>
          </w:tcPr>
          <w:p w14:paraId="7FFB047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8" w:type="pct"/>
          </w:tcPr>
          <w:p w14:paraId="5BE7EF6F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1200</w:t>
            </w:r>
          </w:p>
        </w:tc>
        <w:tc>
          <w:tcPr>
            <w:tcW w:w="378" w:type="pct"/>
          </w:tcPr>
          <w:p w14:paraId="6BD96A96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5" w:type="pct"/>
          </w:tcPr>
          <w:p w14:paraId="0EDAE09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8" w:type="pct"/>
          </w:tcPr>
          <w:p w14:paraId="7DE71AD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6" w:type="pct"/>
          </w:tcPr>
          <w:p w14:paraId="25FD41A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2" w:type="pct"/>
          </w:tcPr>
          <w:p w14:paraId="7FCBBF3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1676FD0" w14:textId="77777777" w:rsidR="00A46922" w:rsidRDefault="00A46922" w:rsidP="00A46922">
      <w:pPr>
        <w:tabs>
          <w:tab w:val="left" w:pos="5715"/>
        </w:tabs>
        <w:spacing w:after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96"/>
        <w:gridCol w:w="575"/>
        <w:gridCol w:w="575"/>
        <w:gridCol w:w="577"/>
        <w:gridCol w:w="726"/>
        <w:gridCol w:w="577"/>
        <w:gridCol w:w="577"/>
        <w:gridCol w:w="577"/>
        <w:gridCol w:w="584"/>
        <w:gridCol w:w="579"/>
        <w:gridCol w:w="573"/>
      </w:tblGrid>
      <w:tr w:rsidR="00A46922" w14:paraId="742EDD27" w14:textId="77777777" w:rsidTr="009F1822">
        <w:trPr>
          <w:trHeight w:hRule="exact" w:val="576"/>
        </w:trPr>
        <w:tc>
          <w:tcPr>
            <w:tcW w:w="1788" w:type="pct"/>
            <w:vMerge w:val="restart"/>
          </w:tcPr>
          <w:p w14:paraId="68393BDA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roduct: Side Board </w:t>
            </w:r>
            <w:proofErr w:type="spellStart"/>
            <w:r>
              <w:rPr>
                <w:rFonts w:ascii="Times New Roman" w:hAnsi="Times New Roman" w:cs="Times New Roman"/>
                <w:b/>
                <w:szCs w:val="24"/>
              </w:rPr>
              <w:t>Assy</w:t>
            </w:r>
            <w:proofErr w:type="spellEnd"/>
          </w:p>
          <w:p w14:paraId="76BA0A5C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  <w:p w14:paraId="5A2C6867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1 week</w:t>
            </w:r>
          </w:p>
          <w:p w14:paraId="74AE105B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3212" w:type="pct"/>
            <w:gridSpan w:val="10"/>
          </w:tcPr>
          <w:p w14:paraId="54B66433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WEEK</w:t>
            </w:r>
          </w:p>
        </w:tc>
      </w:tr>
      <w:tr w:rsidR="00A46922" w14:paraId="325BCA7D" w14:textId="77777777" w:rsidTr="00194840">
        <w:trPr>
          <w:trHeight w:hRule="exact" w:val="1270"/>
        </w:trPr>
        <w:tc>
          <w:tcPr>
            <w:tcW w:w="1788" w:type="pct"/>
            <w:vMerge/>
          </w:tcPr>
          <w:p w14:paraId="44E71F33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71A4AF15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12" w:type="pct"/>
          </w:tcPr>
          <w:p w14:paraId="55DDA460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13" w:type="pct"/>
          </w:tcPr>
          <w:p w14:paraId="32F7D882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394" w:type="pct"/>
          </w:tcPr>
          <w:p w14:paraId="6939C0B3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13" w:type="pct"/>
          </w:tcPr>
          <w:p w14:paraId="67A28C2F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13" w:type="pct"/>
          </w:tcPr>
          <w:p w14:paraId="61E8DC43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13" w:type="pct"/>
          </w:tcPr>
          <w:p w14:paraId="3D56D37A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17" w:type="pct"/>
          </w:tcPr>
          <w:p w14:paraId="46FBC0B1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14" w:type="pct"/>
          </w:tcPr>
          <w:p w14:paraId="431C2A2E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  <w:tc>
          <w:tcPr>
            <w:tcW w:w="311" w:type="pct"/>
          </w:tcPr>
          <w:p w14:paraId="2A8B056C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</w:tr>
      <w:tr w:rsidR="00E06C9B" w14:paraId="3CCEBDCC" w14:textId="77777777" w:rsidTr="00E06C9B">
        <w:trPr>
          <w:trHeight w:hRule="exact" w:val="288"/>
        </w:trPr>
        <w:tc>
          <w:tcPr>
            <w:tcW w:w="1788" w:type="pct"/>
          </w:tcPr>
          <w:p w14:paraId="0673F77A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12" w:type="pct"/>
          </w:tcPr>
          <w:p w14:paraId="29E9C389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14:paraId="07FF2BCD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63400075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94" w:type="pct"/>
          </w:tcPr>
          <w:p w14:paraId="295E700E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13" w:type="pct"/>
          </w:tcPr>
          <w:p w14:paraId="26FDA3FA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6B886DF5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3" w:type="pct"/>
          </w:tcPr>
          <w:p w14:paraId="6BEF3C6C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</w:tcPr>
          <w:p w14:paraId="53EDF524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14:paraId="6AE2544C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</w:tcPr>
          <w:p w14:paraId="07C8C8DF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E06C9B" w14:paraId="7B576477" w14:textId="77777777" w:rsidTr="00E06C9B">
        <w:trPr>
          <w:trHeight w:hRule="exact" w:val="288"/>
        </w:trPr>
        <w:tc>
          <w:tcPr>
            <w:tcW w:w="1788" w:type="pct"/>
          </w:tcPr>
          <w:p w14:paraId="62540A15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12" w:type="pct"/>
          </w:tcPr>
          <w:p w14:paraId="4D13B2B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07BB6C86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C3F0EF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5A2D319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2D3E88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68CAD9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DEBF07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1F75D09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05CF0666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7235219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18C1A46B" w14:textId="77777777" w:rsidTr="00E06C9B">
        <w:trPr>
          <w:trHeight w:hRule="exact" w:val="288"/>
        </w:trPr>
        <w:tc>
          <w:tcPr>
            <w:tcW w:w="1788" w:type="pct"/>
          </w:tcPr>
          <w:p w14:paraId="62B620BD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20</w:t>
            </w:r>
          </w:p>
        </w:tc>
        <w:tc>
          <w:tcPr>
            <w:tcW w:w="312" w:type="pct"/>
          </w:tcPr>
          <w:p w14:paraId="0012E81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312" w:type="pct"/>
          </w:tcPr>
          <w:p w14:paraId="705DEC9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313" w:type="pct"/>
          </w:tcPr>
          <w:p w14:paraId="5E49D52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394" w:type="pct"/>
          </w:tcPr>
          <w:p w14:paraId="5182926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1938635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2347271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7BB28EB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0C18FC2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358D8A7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12065A4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78FC5316" w14:textId="77777777" w:rsidTr="00E06C9B">
        <w:trPr>
          <w:trHeight w:hRule="exact" w:val="288"/>
        </w:trPr>
        <w:tc>
          <w:tcPr>
            <w:tcW w:w="1788" w:type="pct"/>
          </w:tcPr>
          <w:p w14:paraId="57CD5BCF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12" w:type="pct"/>
          </w:tcPr>
          <w:p w14:paraId="7C48043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71D6A106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1EC448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80</w:t>
            </w:r>
          </w:p>
        </w:tc>
        <w:tc>
          <w:tcPr>
            <w:tcW w:w="394" w:type="pct"/>
          </w:tcPr>
          <w:p w14:paraId="700D2DA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3" w:type="pct"/>
          </w:tcPr>
          <w:p w14:paraId="449C63B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EAB130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200</w:t>
            </w:r>
          </w:p>
        </w:tc>
        <w:tc>
          <w:tcPr>
            <w:tcW w:w="313" w:type="pct"/>
          </w:tcPr>
          <w:p w14:paraId="440553A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1B65EC6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302C007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231BB505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7C676106" w14:textId="77777777" w:rsidTr="00E06C9B">
        <w:trPr>
          <w:trHeight w:hRule="exact" w:val="288"/>
        </w:trPr>
        <w:tc>
          <w:tcPr>
            <w:tcW w:w="1788" w:type="pct"/>
          </w:tcPr>
          <w:p w14:paraId="030C5DC5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12" w:type="pct"/>
          </w:tcPr>
          <w:p w14:paraId="0C75FBE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254D7C4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8A5727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80</w:t>
            </w:r>
          </w:p>
        </w:tc>
        <w:tc>
          <w:tcPr>
            <w:tcW w:w="394" w:type="pct"/>
          </w:tcPr>
          <w:p w14:paraId="6E25498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3" w:type="pct"/>
          </w:tcPr>
          <w:p w14:paraId="2781F59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FB7F06F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200</w:t>
            </w:r>
          </w:p>
        </w:tc>
        <w:tc>
          <w:tcPr>
            <w:tcW w:w="313" w:type="pct"/>
          </w:tcPr>
          <w:p w14:paraId="0E8FA3D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378D874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4B8BD1F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4E03A1E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5DD4579F" w14:textId="77777777" w:rsidTr="00E06C9B">
        <w:trPr>
          <w:trHeight w:hRule="exact" w:val="288"/>
        </w:trPr>
        <w:tc>
          <w:tcPr>
            <w:tcW w:w="1788" w:type="pct"/>
          </w:tcPr>
          <w:p w14:paraId="25022D46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12" w:type="pct"/>
          </w:tcPr>
          <w:p w14:paraId="5F8FA74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2511284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80</w:t>
            </w:r>
          </w:p>
        </w:tc>
        <w:tc>
          <w:tcPr>
            <w:tcW w:w="313" w:type="pct"/>
          </w:tcPr>
          <w:p w14:paraId="1E42412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94" w:type="pct"/>
          </w:tcPr>
          <w:p w14:paraId="6ECAFC9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C4A05BF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200</w:t>
            </w:r>
          </w:p>
        </w:tc>
        <w:tc>
          <w:tcPr>
            <w:tcW w:w="313" w:type="pct"/>
          </w:tcPr>
          <w:p w14:paraId="3ECB743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E351C66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768F290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6D26DA2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068CACF8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6324B13" w14:textId="77777777" w:rsidR="00A46922" w:rsidRDefault="00A46922" w:rsidP="00A46922">
      <w:pPr>
        <w:tabs>
          <w:tab w:val="left" w:pos="5715"/>
        </w:tabs>
        <w:spacing w:after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95"/>
        <w:gridCol w:w="577"/>
        <w:gridCol w:w="577"/>
        <w:gridCol w:w="577"/>
        <w:gridCol w:w="726"/>
        <w:gridCol w:w="577"/>
        <w:gridCol w:w="577"/>
        <w:gridCol w:w="577"/>
        <w:gridCol w:w="584"/>
        <w:gridCol w:w="579"/>
        <w:gridCol w:w="570"/>
      </w:tblGrid>
      <w:tr w:rsidR="00A46922" w14:paraId="1F680462" w14:textId="77777777" w:rsidTr="009F1822">
        <w:trPr>
          <w:trHeight w:hRule="exact" w:val="576"/>
        </w:trPr>
        <w:tc>
          <w:tcPr>
            <w:tcW w:w="1788" w:type="pct"/>
            <w:vMerge w:val="restart"/>
          </w:tcPr>
          <w:p w14:paraId="4276E959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Side Boards</w:t>
            </w:r>
          </w:p>
          <w:p w14:paraId="66E2E62D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  <w:p w14:paraId="29A54D4D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2 weeks</w:t>
            </w:r>
          </w:p>
          <w:p w14:paraId="45934D9A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3212" w:type="pct"/>
            <w:gridSpan w:val="10"/>
          </w:tcPr>
          <w:p w14:paraId="3F14E37D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WEEK</w:t>
            </w:r>
          </w:p>
        </w:tc>
      </w:tr>
      <w:tr w:rsidR="00A46922" w14:paraId="78257A14" w14:textId="77777777" w:rsidTr="00194840">
        <w:trPr>
          <w:trHeight w:hRule="exact" w:val="1180"/>
        </w:trPr>
        <w:tc>
          <w:tcPr>
            <w:tcW w:w="1788" w:type="pct"/>
            <w:vMerge/>
          </w:tcPr>
          <w:p w14:paraId="747CF280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86FFC9A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13" w:type="pct"/>
          </w:tcPr>
          <w:p w14:paraId="7B3A938E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13" w:type="pct"/>
          </w:tcPr>
          <w:p w14:paraId="113BB948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394" w:type="pct"/>
          </w:tcPr>
          <w:p w14:paraId="3B3FBB06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13" w:type="pct"/>
          </w:tcPr>
          <w:p w14:paraId="16F6B40B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13" w:type="pct"/>
          </w:tcPr>
          <w:p w14:paraId="1165BBD4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13" w:type="pct"/>
          </w:tcPr>
          <w:p w14:paraId="06E35F7A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17" w:type="pct"/>
          </w:tcPr>
          <w:p w14:paraId="5BD28C48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14" w:type="pct"/>
          </w:tcPr>
          <w:p w14:paraId="375C9281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  <w:tc>
          <w:tcPr>
            <w:tcW w:w="311" w:type="pct"/>
          </w:tcPr>
          <w:p w14:paraId="756D2B5D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</w:tr>
      <w:tr w:rsidR="00E06C9B" w14:paraId="75A3249D" w14:textId="77777777" w:rsidTr="00E06C9B">
        <w:trPr>
          <w:trHeight w:hRule="exact" w:val="288"/>
        </w:trPr>
        <w:tc>
          <w:tcPr>
            <w:tcW w:w="1788" w:type="pct"/>
          </w:tcPr>
          <w:p w14:paraId="50C955AA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13" w:type="pct"/>
          </w:tcPr>
          <w:p w14:paraId="56E83319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24FD25D8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313" w:type="pct"/>
          </w:tcPr>
          <w:p w14:paraId="1EA18831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394" w:type="pct"/>
          </w:tcPr>
          <w:p w14:paraId="35F28689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341FFB3B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313" w:type="pct"/>
          </w:tcPr>
          <w:p w14:paraId="49F5C885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751A7818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</w:tcPr>
          <w:p w14:paraId="137E327F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14:paraId="6B63FCB0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</w:tcPr>
          <w:p w14:paraId="75E1E1DF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E06C9B" w14:paraId="497B7CB0" w14:textId="77777777" w:rsidTr="00E06C9B">
        <w:trPr>
          <w:trHeight w:hRule="exact" w:val="288"/>
        </w:trPr>
        <w:tc>
          <w:tcPr>
            <w:tcW w:w="1788" w:type="pct"/>
          </w:tcPr>
          <w:p w14:paraId="0EC09DF0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13" w:type="pct"/>
          </w:tcPr>
          <w:p w14:paraId="0E77C04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3173CB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D809CF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5A132FF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D24B87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4C609A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C6DCDC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4B7CDB8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0FFDE05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1993785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34C9DAEF" w14:textId="77777777" w:rsidTr="00E06C9B">
        <w:trPr>
          <w:trHeight w:hRule="exact" w:val="288"/>
        </w:trPr>
        <w:tc>
          <w:tcPr>
            <w:tcW w:w="1788" w:type="pct"/>
          </w:tcPr>
          <w:p w14:paraId="216B4DCC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0</w:t>
            </w:r>
          </w:p>
        </w:tc>
        <w:tc>
          <w:tcPr>
            <w:tcW w:w="313" w:type="pct"/>
          </w:tcPr>
          <w:p w14:paraId="2C94472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4F79836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03B3963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94" w:type="pct"/>
          </w:tcPr>
          <w:p w14:paraId="1B955BA6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4BE9A93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5E0DD93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452968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7F649AF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519905B6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767D023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644990E8" w14:textId="77777777" w:rsidTr="00E06C9B">
        <w:trPr>
          <w:trHeight w:hRule="exact" w:val="288"/>
        </w:trPr>
        <w:tc>
          <w:tcPr>
            <w:tcW w:w="1788" w:type="pct"/>
          </w:tcPr>
          <w:p w14:paraId="3EE0C117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13" w:type="pct"/>
          </w:tcPr>
          <w:p w14:paraId="4F5C6705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6E9189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160</w:t>
            </w:r>
          </w:p>
        </w:tc>
        <w:tc>
          <w:tcPr>
            <w:tcW w:w="313" w:type="pct"/>
          </w:tcPr>
          <w:p w14:paraId="5761104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280</w:t>
            </w:r>
          </w:p>
        </w:tc>
        <w:tc>
          <w:tcPr>
            <w:tcW w:w="394" w:type="pct"/>
          </w:tcPr>
          <w:p w14:paraId="41BB43B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820E8D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400</w:t>
            </w:r>
          </w:p>
        </w:tc>
        <w:tc>
          <w:tcPr>
            <w:tcW w:w="313" w:type="pct"/>
          </w:tcPr>
          <w:p w14:paraId="31907C0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EF229A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7B34A5B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2DC714B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4973387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05831711" w14:textId="77777777" w:rsidTr="00E06C9B">
        <w:trPr>
          <w:trHeight w:hRule="exact" w:val="288"/>
        </w:trPr>
        <w:tc>
          <w:tcPr>
            <w:tcW w:w="1788" w:type="pct"/>
          </w:tcPr>
          <w:p w14:paraId="7548FB28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13" w:type="pct"/>
          </w:tcPr>
          <w:p w14:paraId="0BD8166F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BE15F3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160</w:t>
            </w:r>
          </w:p>
        </w:tc>
        <w:tc>
          <w:tcPr>
            <w:tcW w:w="313" w:type="pct"/>
          </w:tcPr>
          <w:p w14:paraId="100D9D7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280</w:t>
            </w:r>
          </w:p>
        </w:tc>
        <w:tc>
          <w:tcPr>
            <w:tcW w:w="394" w:type="pct"/>
          </w:tcPr>
          <w:p w14:paraId="755F915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E58652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400</w:t>
            </w:r>
          </w:p>
        </w:tc>
        <w:tc>
          <w:tcPr>
            <w:tcW w:w="313" w:type="pct"/>
          </w:tcPr>
          <w:p w14:paraId="502DE81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C2D2FC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3C8F412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5EC28CA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689A60D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29D048D1" w14:textId="77777777" w:rsidTr="00E06C9B">
        <w:trPr>
          <w:trHeight w:hRule="exact" w:val="288"/>
        </w:trPr>
        <w:tc>
          <w:tcPr>
            <w:tcW w:w="1788" w:type="pct"/>
          </w:tcPr>
          <w:p w14:paraId="1118A8AB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13" w:type="pct"/>
          </w:tcPr>
          <w:p w14:paraId="7A0B522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280</w:t>
            </w:r>
          </w:p>
        </w:tc>
        <w:tc>
          <w:tcPr>
            <w:tcW w:w="313" w:type="pct"/>
          </w:tcPr>
          <w:p w14:paraId="1F5B9E8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8DE4EC8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400</w:t>
            </w:r>
          </w:p>
        </w:tc>
        <w:tc>
          <w:tcPr>
            <w:tcW w:w="394" w:type="pct"/>
          </w:tcPr>
          <w:p w14:paraId="2381140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9EAA51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9CD2F7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FA1B6B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39EBCBA5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25F05D1F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1131427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686557D" w14:textId="77777777" w:rsidR="00A46922" w:rsidRDefault="00A46922" w:rsidP="00A46922">
      <w:pPr>
        <w:tabs>
          <w:tab w:val="left" w:pos="5715"/>
        </w:tabs>
        <w:spacing w:after="0"/>
      </w:pPr>
      <w:r>
        <w:t xml:space="preserve">An order release of 160 </w:t>
      </w:r>
      <w:r w:rsidR="00CA43C8">
        <w:t>s</w:t>
      </w:r>
      <w:r>
        <w:t xml:space="preserve">ide </w:t>
      </w:r>
      <w:r w:rsidR="00CA43C8">
        <w:t>b</w:t>
      </w:r>
      <w:r>
        <w:t xml:space="preserve">oards must occur in </w:t>
      </w:r>
      <w:r w:rsidR="00CA43C8">
        <w:t>W</w:t>
      </w:r>
      <w:r>
        <w:t>eek 0.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95"/>
        <w:gridCol w:w="577"/>
        <w:gridCol w:w="577"/>
        <w:gridCol w:w="577"/>
        <w:gridCol w:w="726"/>
        <w:gridCol w:w="577"/>
        <w:gridCol w:w="577"/>
        <w:gridCol w:w="577"/>
        <w:gridCol w:w="584"/>
        <w:gridCol w:w="579"/>
        <w:gridCol w:w="570"/>
      </w:tblGrid>
      <w:tr w:rsidR="00A46922" w14:paraId="66B1B9F0" w14:textId="77777777" w:rsidTr="00194840">
        <w:trPr>
          <w:trHeight w:hRule="exact" w:val="1342"/>
        </w:trPr>
        <w:tc>
          <w:tcPr>
            <w:tcW w:w="1788" w:type="pct"/>
            <w:vMerge w:val="restart"/>
          </w:tcPr>
          <w:p w14:paraId="5A8A74E6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Wedges</w:t>
            </w:r>
          </w:p>
          <w:p w14:paraId="0CB38941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  <w:p w14:paraId="5EA53317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lastRenderedPageBreak/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1 week</w:t>
            </w:r>
          </w:p>
          <w:p w14:paraId="02A5E734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3212" w:type="pct"/>
            <w:gridSpan w:val="10"/>
          </w:tcPr>
          <w:p w14:paraId="31A3744F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lastRenderedPageBreak/>
              <w:t>WEEK</w:t>
            </w:r>
          </w:p>
        </w:tc>
      </w:tr>
      <w:tr w:rsidR="00A46922" w14:paraId="73189941" w14:textId="77777777" w:rsidTr="00194840">
        <w:trPr>
          <w:trHeight w:hRule="exact" w:val="910"/>
        </w:trPr>
        <w:tc>
          <w:tcPr>
            <w:tcW w:w="1788" w:type="pct"/>
            <w:vMerge/>
          </w:tcPr>
          <w:p w14:paraId="4B3728B8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E21F057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13" w:type="pct"/>
          </w:tcPr>
          <w:p w14:paraId="170DF6C0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13" w:type="pct"/>
          </w:tcPr>
          <w:p w14:paraId="0DBFDF9F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394" w:type="pct"/>
          </w:tcPr>
          <w:p w14:paraId="14F28F43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13" w:type="pct"/>
          </w:tcPr>
          <w:p w14:paraId="386EAF2B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13" w:type="pct"/>
          </w:tcPr>
          <w:p w14:paraId="0942D672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13" w:type="pct"/>
          </w:tcPr>
          <w:p w14:paraId="64299460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17" w:type="pct"/>
          </w:tcPr>
          <w:p w14:paraId="2A2E1339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14" w:type="pct"/>
          </w:tcPr>
          <w:p w14:paraId="44A43E35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  <w:tc>
          <w:tcPr>
            <w:tcW w:w="311" w:type="pct"/>
          </w:tcPr>
          <w:p w14:paraId="6BF3628D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</w:tr>
      <w:tr w:rsidR="00E06C9B" w14:paraId="6BFA8E5E" w14:textId="77777777" w:rsidTr="00E06C9B">
        <w:trPr>
          <w:trHeight w:hRule="exact" w:val="288"/>
        </w:trPr>
        <w:tc>
          <w:tcPr>
            <w:tcW w:w="1788" w:type="pct"/>
          </w:tcPr>
          <w:p w14:paraId="11BC5152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Gross requirements</w:t>
            </w:r>
          </w:p>
        </w:tc>
        <w:tc>
          <w:tcPr>
            <w:tcW w:w="313" w:type="pct"/>
          </w:tcPr>
          <w:p w14:paraId="00887043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0D477A08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313" w:type="pct"/>
          </w:tcPr>
          <w:p w14:paraId="0A214786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394" w:type="pct"/>
          </w:tcPr>
          <w:p w14:paraId="39C18AA7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50F0F5E2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313" w:type="pct"/>
          </w:tcPr>
          <w:p w14:paraId="4715ACBA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25903C4E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</w:tcPr>
          <w:p w14:paraId="296642EC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14:paraId="53220F41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</w:tcPr>
          <w:p w14:paraId="5CB0214E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E06C9B" w14:paraId="522B2E7C" w14:textId="77777777" w:rsidTr="00E06C9B">
        <w:trPr>
          <w:trHeight w:hRule="exact" w:val="288"/>
        </w:trPr>
        <w:tc>
          <w:tcPr>
            <w:tcW w:w="1788" w:type="pct"/>
          </w:tcPr>
          <w:p w14:paraId="06348E9C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13" w:type="pct"/>
          </w:tcPr>
          <w:p w14:paraId="294F9DD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E67DAAF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13D5CA5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4A17DD2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08C691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5A7EF6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698BCD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6C90ECA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0ED3A22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67FF8F5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5ECEABF3" w14:textId="77777777" w:rsidTr="00E06C9B">
        <w:trPr>
          <w:trHeight w:hRule="exact" w:val="288"/>
        </w:trPr>
        <w:tc>
          <w:tcPr>
            <w:tcW w:w="1788" w:type="pct"/>
          </w:tcPr>
          <w:p w14:paraId="5DA32D20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0</w:t>
            </w:r>
          </w:p>
        </w:tc>
        <w:tc>
          <w:tcPr>
            <w:tcW w:w="313" w:type="pct"/>
          </w:tcPr>
          <w:p w14:paraId="58071BE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23C69A1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1511C25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94" w:type="pct"/>
          </w:tcPr>
          <w:p w14:paraId="65594B9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2DB68ED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4F93A36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DF08E9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409A3CF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7820FBE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246C037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6888F964" w14:textId="77777777" w:rsidTr="00E06C9B">
        <w:trPr>
          <w:trHeight w:hRule="exact" w:val="288"/>
        </w:trPr>
        <w:tc>
          <w:tcPr>
            <w:tcW w:w="1788" w:type="pct"/>
          </w:tcPr>
          <w:p w14:paraId="39A76571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13" w:type="pct"/>
          </w:tcPr>
          <w:p w14:paraId="65EB638F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257580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160</w:t>
            </w:r>
          </w:p>
        </w:tc>
        <w:tc>
          <w:tcPr>
            <w:tcW w:w="313" w:type="pct"/>
          </w:tcPr>
          <w:p w14:paraId="3BD9517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280</w:t>
            </w:r>
          </w:p>
        </w:tc>
        <w:tc>
          <w:tcPr>
            <w:tcW w:w="394" w:type="pct"/>
          </w:tcPr>
          <w:p w14:paraId="1B1760A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AE2D9E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400</w:t>
            </w:r>
          </w:p>
        </w:tc>
        <w:tc>
          <w:tcPr>
            <w:tcW w:w="313" w:type="pct"/>
          </w:tcPr>
          <w:p w14:paraId="1BCD5AF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027817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769F3E05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561B4D1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7068336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7EF8C80E" w14:textId="77777777" w:rsidTr="00E06C9B">
        <w:trPr>
          <w:trHeight w:hRule="exact" w:val="288"/>
        </w:trPr>
        <w:tc>
          <w:tcPr>
            <w:tcW w:w="1788" w:type="pct"/>
          </w:tcPr>
          <w:p w14:paraId="69D45EA5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13" w:type="pct"/>
          </w:tcPr>
          <w:p w14:paraId="133FE0A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49ADC36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160</w:t>
            </w:r>
          </w:p>
        </w:tc>
        <w:tc>
          <w:tcPr>
            <w:tcW w:w="313" w:type="pct"/>
          </w:tcPr>
          <w:p w14:paraId="13FEC02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280</w:t>
            </w:r>
          </w:p>
        </w:tc>
        <w:tc>
          <w:tcPr>
            <w:tcW w:w="394" w:type="pct"/>
          </w:tcPr>
          <w:p w14:paraId="2F1EB5B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82F137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400</w:t>
            </w:r>
          </w:p>
        </w:tc>
        <w:tc>
          <w:tcPr>
            <w:tcW w:w="313" w:type="pct"/>
          </w:tcPr>
          <w:p w14:paraId="510B779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FF83CF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3146B5E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00BD3C48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76BE5611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4D2A14F6" w14:textId="77777777" w:rsidTr="00E06C9B">
        <w:trPr>
          <w:trHeight w:hRule="exact" w:val="288"/>
        </w:trPr>
        <w:tc>
          <w:tcPr>
            <w:tcW w:w="1788" w:type="pct"/>
          </w:tcPr>
          <w:p w14:paraId="291FAC76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13" w:type="pct"/>
          </w:tcPr>
          <w:p w14:paraId="3F27E995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160</w:t>
            </w:r>
          </w:p>
        </w:tc>
        <w:tc>
          <w:tcPr>
            <w:tcW w:w="313" w:type="pct"/>
          </w:tcPr>
          <w:p w14:paraId="7938D43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280</w:t>
            </w:r>
          </w:p>
        </w:tc>
        <w:tc>
          <w:tcPr>
            <w:tcW w:w="313" w:type="pct"/>
          </w:tcPr>
          <w:p w14:paraId="1433239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08E851D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400</w:t>
            </w:r>
          </w:p>
        </w:tc>
        <w:tc>
          <w:tcPr>
            <w:tcW w:w="313" w:type="pct"/>
          </w:tcPr>
          <w:p w14:paraId="53974DC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E8F0A5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08C263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1BA2BC76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4D24C25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1640C09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6272F79C" w14:textId="77777777" w:rsidR="00A46922" w:rsidRDefault="00A46922" w:rsidP="00A46922">
      <w:pPr>
        <w:tabs>
          <w:tab w:val="left" w:pos="5715"/>
        </w:tabs>
        <w:spacing w:after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96"/>
        <w:gridCol w:w="577"/>
        <w:gridCol w:w="575"/>
        <w:gridCol w:w="577"/>
        <w:gridCol w:w="726"/>
        <w:gridCol w:w="577"/>
        <w:gridCol w:w="577"/>
        <w:gridCol w:w="577"/>
        <w:gridCol w:w="584"/>
        <w:gridCol w:w="579"/>
        <w:gridCol w:w="571"/>
      </w:tblGrid>
      <w:tr w:rsidR="00A46922" w14:paraId="6319F4D2" w14:textId="77777777" w:rsidTr="009F1822">
        <w:trPr>
          <w:trHeight w:hRule="exact" w:val="576"/>
        </w:trPr>
        <w:tc>
          <w:tcPr>
            <w:tcW w:w="1788" w:type="pct"/>
            <w:vMerge w:val="restart"/>
          </w:tcPr>
          <w:p w14:paraId="6F91F821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Longitudinal Lath</w:t>
            </w:r>
          </w:p>
          <w:p w14:paraId="4DE90FBC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  <w:p w14:paraId="010D81FB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2 weeks</w:t>
            </w:r>
          </w:p>
          <w:p w14:paraId="7E40361F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3212" w:type="pct"/>
            <w:gridSpan w:val="10"/>
          </w:tcPr>
          <w:p w14:paraId="00694F75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WEEK</w:t>
            </w:r>
          </w:p>
        </w:tc>
      </w:tr>
      <w:tr w:rsidR="00A46922" w14:paraId="3340EAFF" w14:textId="77777777" w:rsidTr="00194840">
        <w:trPr>
          <w:trHeight w:hRule="exact" w:val="1342"/>
        </w:trPr>
        <w:tc>
          <w:tcPr>
            <w:tcW w:w="1788" w:type="pct"/>
            <w:vMerge/>
          </w:tcPr>
          <w:p w14:paraId="75D21AC4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859D0CF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12" w:type="pct"/>
          </w:tcPr>
          <w:p w14:paraId="48AC5590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13" w:type="pct"/>
          </w:tcPr>
          <w:p w14:paraId="165B5047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394" w:type="pct"/>
          </w:tcPr>
          <w:p w14:paraId="48237AE6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13" w:type="pct"/>
          </w:tcPr>
          <w:p w14:paraId="142EB1DC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13" w:type="pct"/>
          </w:tcPr>
          <w:p w14:paraId="5E69F267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13" w:type="pct"/>
          </w:tcPr>
          <w:p w14:paraId="21853D13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17" w:type="pct"/>
          </w:tcPr>
          <w:p w14:paraId="0F84CBB6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14" w:type="pct"/>
          </w:tcPr>
          <w:p w14:paraId="7487B55E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  <w:tc>
          <w:tcPr>
            <w:tcW w:w="311" w:type="pct"/>
          </w:tcPr>
          <w:p w14:paraId="1545D674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</w:tr>
      <w:tr w:rsidR="00E06C9B" w14:paraId="63DEB019" w14:textId="77777777" w:rsidTr="00E06C9B">
        <w:trPr>
          <w:trHeight w:hRule="exact" w:val="288"/>
        </w:trPr>
        <w:tc>
          <w:tcPr>
            <w:tcW w:w="1788" w:type="pct"/>
          </w:tcPr>
          <w:p w14:paraId="5C83FDB8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13" w:type="pct"/>
          </w:tcPr>
          <w:p w14:paraId="4EA967D1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14:paraId="54008CF3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13" w:type="pct"/>
          </w:tcPr>
          <w:p w14:paraId="342C1FD1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94" w:type="pct"/>
          </w:tcPr>
          <w:p w14:paraId="1BCD7117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337842DE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3" w:type="pct"/>
          </w:tcPr>
          <w:p w14:paraId="27AA0B60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41833BB7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</w:tcPr>
          <w:p w14:paraId="6296AD27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14:paraId="497D8A8F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</w:tcPr>
          <w:p w14:paraId="70395E2C" w14:textId="77777777" w:rsidR="00E06C9B" w:rsidRDefault="00E06C9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E06C9B" w14:paraId="21A78AB3" w14:textId="77777777" w:rsidTr="00E06C9B">
        <w:trPr>
          <w:trHeight w:hRule="exact" w:val="288"/>
        </w:trPr>
        <w:tc>
          <w:tcPr>
            <w:tcW w:w="1788" w:type="pct"/>
          </w:tcPr>
          <w:p w14:paraId="7116A17F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13" w:type="pct"/>
          </w:tcPr>
          <w:p w14:paraId="0C3E6CF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51E7F675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AE6CA75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12F1D02F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1CC6135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8BA08B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3EC515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6BF9EEF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6E52656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6A0A212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652471ED" w14:textId="77777777" w:rsidTr="00E06C9B">
        <w:trPr>
          <w:trHeight w:hRule="exact" w:val="288"/>
        </w:trPr>
        <w:tc>
          <w:tcPr>
            <w:tcW w:w="1788" w:type="pct"/>
          </w:tcPr>
          <w:p w14:paraId="3380B637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0</w:t>
            </w:r>
          </w:p>
        </w:tc>
        <w:tc>
          <w:tcPr>
            <w:tcW w:w="313" w:type="pct"/>
          </w:tcPr>
          <w:p w14:paraId="6BDB36DE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2" w:type="pct"/>
          </w:tcPr>
          <w:p w14:paraId="53D4C926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2535A33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94" w:type="pct"/>
          </w:tcPr>
          <w:p w14:paraId="15C3BB8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10FE845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0F26A91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9326BE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7E62DA8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31675EA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65A77AF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65B35A1A" w14:textId="77777777" w:rsidTr="00E06C9B">
        <w:trPr>
          <w:trHeight w:hRule="exact" w:val="288"/>
        </w:trPr>
        <w:tc>
          <w:tcPr>
            <w:tcW w:w="1788" w:type="pct"/>
          </w:tcPr>
          <w:p w14:paraId="42336D09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13" w:type="pct"/>
          </w:tcPr>
          <w:p w14:paraId="49EAC73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4EEA484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80</w:t>
            </w:r>
          </w:p>
        </w:tc>
        <w:tc>
          <w:tcPr>
            <w:tcW w:w="313" w:type="pct"/>
          </w:tcPr>
          <w:p w14:paraId="0CE297F8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94" w:type="pct"/>
          </w:tcPr>
          <w:p w14:paraId="6BECBAF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3CD869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200</w:t>
            </w:r>
          </w:p>
        </w:tc>
        <w:tc>
          <w:tcPr>
            <w:tcW w:w="313" w:type="pct"/>
          </w:tcPr>
          <w:p w14:paraId="2EB07E2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3E4ACC2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36C45B5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25F1737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3AE7B26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70A83837" w14:textId="77777777" w:rsidTr="00E06C9B">
        <w:trPr>
          <w:trHeight w:hRule="exact" w:val="288"/>
        </w:trPr>
        <w:tc>
          <w:tcPr>
            <w:tcW w:w="1788" w:type="pct"/>
          </w:tcPr>
          <w:p w14:paraId="2C9484FE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13" w:type="pct"/>
          </w:tcPr>
          <w:p w14:paraId="58BECD2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2AD22D7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80</w:t>
            </w:r>
          </w:p>
        </w:tc>
        <w:tc>
          <w:tcPr>
            <w:tcW w:w="313" w:type="pct"/>
          </w:tcPr>
          <w:p w14:paraId="5C25DF5A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94" w:type="pct"/>
          </w:tcPr>
          <w:p w14:paraId="33F66C58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FA72DF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200</w:t>
            </w:r>
          </w:p>
        </w:tc>
        <w:tc>
          <w:tcPr>
            <w:tcW w:w="313" w:type="pct"/>
          </w:tcPr>
          <w:p w14:paraId="1B9BD10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3ADA62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77CCB02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028F0E5B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45267D78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C9B" w14:paraId="7BF6A731" w14:textId="77777777" w:rsidTr="00E06C9B">
        <w:trPr>
          <w:trHeight w:hRule="exact" w:val="288"/>
        </w:trPr>
        <w:tc>
          <w:tcPr>
            <w:tcW w:w="1788" w:type="pct"/>
          </w:tcPr>
          <w:p w14:paraId="00817BBD" w14:textId="77777777" w:rsidR="00E06C9B" w:rsidRDefault="00E06C9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13" w:type="pct"/>
          </w:tcPr>
          <w:p w14:paraId="0274A88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2" w:type="pct"/>
          </w:tcPr>
          <w:p w14:paraId="5072E71D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3192A38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200</w:t>
            </w:r>
          </w:p>
        </w:tc>
        <w:tc>
          <w:tcPr>
            <w:tcW w:w="394" w:type="pct"/>
          </w:tcPr>
          <w:p w14:paraId="5775A067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6976523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90FC1C4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C892BB5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755E9EBC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49FC8649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77B87F40" w14:textId="77777777" w:rsidR="00E06C9B" w:rsidRDefault="00E06C9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40790733" w14:textId="77777777" w:rsidR="00A46922" w:rsidRDefault="00A46922" w:rsidP="00A46922">
      <w:pPr>
        <w:tabs>
          <w:tab w:val="left" w:pos="5715"/>
        </w:tabs>
        <w:spacing w:after="0"/>
      </w:pPr>
      <w:r>
        <w:t xml:space="preserve">An order of 80 </w:t>
      </w:r>
      <w:r w:rsidR="00CA43C8">
        <w:t>l</w:t>
      </w:r>
      <w:r>
        <w:t xml:space="preserve">ongitudinal </w:t>
      </w:r>
      <w:r w:rsidR="00CA43C8">
        <w:t>l</w:t>
      </w:r>
      <w:r>
        <w:t xml:space="preserve">aths must occur in </w:t>
      </w:r>
      <w:r w:rsidR="00CA43C8">
        <w:t>W</w:t>
      </w:r>
      <w:r>
        <w:t>eek 0.</w:t>
      </w:r>
    </w:p>
    <w:p w14:paraId="7E1607DD" w14:textId="77777777" w:rsidR="00CA43C8" w:rsidRDefault="0045544A" w:rsidP="00A46922">
      <w:pPr>
        <w:spacing w:after="0"/>
      </w:pPr>
      <w:r>
        <w:t>Cognitive Domain: Comprehension</w:t>
      </w:r>
    </w:p>
    <w:p w14:paraId="2E38AF69" w14:textId="77777777" w:rsidR="00A46922" w:rsidRPr="00CF0000" w:rsidRDefault="00F069FA" w:rsidP="00A46922">
      <w:pPr>
        <w:spacing w:after="0"/>
      </w:pPr>
      <w:r>
        <w:t>Difficulty Level: Medium</w:t>
      </w:r>
    </w:p>
    <w:p w14:paraId="4FAE0804" w14:textId="77777777" w:rsidR="00A46922" w:rsidRDefault="00A46922" w:rsidP="00A46922">
      <w:pPr>
        <w:tabs>
          <w:tab w:val="left" w:pos="5715"/>
        </w:tabs>
        <w:spacing w:after="0"/>
      </w:pPr>
    </w:p>
    <w:p w14:paraId="6276561F" w14:textId="77777777" w:rsidR="00A46922" w:rsidRDefault="00A46922" w:rsidP="00A46922">
      <w:pPr>
        <w:tabs>
          <w:tab w:val="left" w:pos="5715"/>
        </w:tabs>
        <w:spacing w:after="0"/>
      </w:pPr>
      <w:r>
        <w:t>13a.</w:t>
      </w:r>
    </w:p>
    <w:p w14:paraId="70D2C6D7" w14:textId="77777777" w:rsidR="00A46922" w:rsidRDefault="00A46922" w:rsidP="00A46922">
      <w:pPr>
        <w:tabs>
          <w:tab w:val="left" w:pos="5715"/>
        </w:tabs>
        <w:spacing w:after="0"/>
      </w:pPr>
      <w:r>
        <w:rPr>
          <w:noProof/>
        </w:rPr>
        <w:drawing>
          <wp:inline distT="0" distB="0" distL="0" distR="0" wp14:anchorId="1884461C" wp14:editId="25825969">
            <wp:extent cx="5943600" cy="135509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55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230F4E" w14:textId="77777777" w:rsidR="00A46922" w:rsidRDefault="00A46922" w:rsidP="00A46922">
      <w:pPr>
        <w:tabs>
          <w:tab w:val="left" w:pos="5715"/>
        </w:tabs>
        <w:spacing w:after="0"/>
      </w:pPr>
    </w:p>
    <w:p w14:paraId="190EFE14" w14:textId="77777777" w:rsidR="00A46922" w:rsidRDefault="00A46922" w:rsidP="00A46922">
      <w:pPr>
        <w:tabs>
          <w:tab w:val="left" w:pos="5715"/>
        </w:tabs>
        <w:spacing w:after="0"/>
      </w:pPr>
      <w:r>
        <w:t>13b.</w:t>
      </w:r>
    </w:p>
    <w:p w14:paraId="6F35F777" w14:textId="77777777" w:rsidR="00A46922" w:rsidRDefault="00A46922" w:rsidP="00A46922">
      <w:pPr>
        <w:tabs>
          <w:tab w:val="left" w:pos="5715"/>
        </w:tabs>
        <w:spacing w:after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96"/>
        <w:gridCol w:w="575"/>
        <w:gridCol w:w="575"/>
        <w:gridCol w:w="577"/>
        <w:gridCol w:w="726"/>
        <w:gridCol w:w="577"/>
        <w:gridCol w:w="577"/>
        <w:gridCol w:w="577"/>
        <w:gridCol w:w="584"/>
        <w:gridCol w:w="579"/>
        <w:gridCol w:w="573"/>
      </w:tblGrid>
      <w:tr w:rsidR="00A46922" w14:paraId="5F28C78B" w14:textId="77777777" w:rsidTr="009F1822">
        <w:trPr>
          <w:trHeight w:hRule="exact" w:val="576"/>
        </w:trPr>
        <w:tc>
          <w:tcPr>
            <w:tcW w:w="1788" w:type="pct"/>
            <w:vMerge w:val="restart"/>
          </w:tcPr>
          <w:p w14:paraId="046384E6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Scissors</w:t>
            </w:r>
          </w:p>
          <w:p w14:paraId="78EE17FC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0</w:t>
            </w:r>
          </w:p>
          <w:p w14:paraId="611B13BC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1 day</w:t>
            </w:r>
          </w:p>
          <w:p w14:paraId="66D0F06E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3212" w:type="pct"/>
            <w:gridSpan w:val="10"/>
          </w:tcPr>
          <w:p w14:paraId="78A4A3B1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jc w:val="center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DAY</w:t>
            </w:r>
          </w:p>
        </w:tc>
      </w:tr>
      <w:tr w:rsidR="00A46922" w14:paraId="105CAF92" w14:textId="77777777" w:rsidTr="00194840">
        <w:trPr>
          <w:trHeight w:hRule="exact" w:val="1180"/>
        </w:trPr>
        <w:tc>
          <w:tcPr>
            <w:tcW w:w="1788" w:type="pct"/>
            <w:vMerge/>
          </w:tcPr>
          <w:p w14:paraId="3A7BFE48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41D6E161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12" w:type="pct"/>
          </w:tcPr>
          <w:p w14:paraId="6B911C2E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13" w:type="pct"/>
          </w:tcPr>
          <w:p w14:paraId="38F2F7AA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394" w:type="pct"/>
          </w:tcPr>
          <w:p w14:paraId="5C13FE69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13" w:type="pct"/>
          </w:tcPr>
          <w:p w14:paraId="0613F131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13" w:type="pct"/>
          </w:tcPr>
          <w:p w14:paraId="46189F9F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13" w:type="pct"/>
          </w:tcPr>
          <w:p w14:paraId="39B060CB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17" w:type="pct"/>
          </w:tcPr>
          <w:p w14:paraId="3E7E10E8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14" w:type="pct"/>
          </w:tcPr>
          <w:p w14:paraId="055B60DD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  <w:tc>
          <w:tcPr>
            <w:tcW w:w="311" w:type="pct"/>
          </w:tcPr>
          <w:p w14:paraId="1D9FA3D4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</w:tr>
      <w:tr w:rsidR="00641EDC" w14:paraId="172AE64E" w14:textId="77777777" w:rsidTr="00641EDC">
        <w:trPr>
          <w:trHeight w:hRule="exact" w:val="288"/>
        </w:trPr>
        <w:tc>
          <w:tcPr>
            <w:tcW w:w="1788" w:type="pct"/>
          </w:tcPr>
          <w:p w14:paraId="4EC82651" w14:textId="77777777" w:rsidR="00641EDC" w:rsidRDefault="00641EDC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Gross requirements</w:t>
            </w:r>
          </w:p>
        </w:tc>
        <w:tc>
          <w:tcPr>
            <w:tcW w:w="312" w:type="pct"/>
          </w:tcPr>
          <w:p w14:paraId="6F72C6B1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14:paraId="213D6944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4BFC1E02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</w:tcPr>
          <w:p w14:paraId="2218176F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1147B599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070E71DF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50332FD5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</w:tcPr>
          <w:p w14:paraId="56BEE494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14" w:type="pct"/>
          </w:tcPr>
          <w:p w14:paraId="7453F8AD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</w:tcPr>
          <w:p w14:paraId="5477E8CD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641EDC" w14:paraId="533054C4" w14:textId="77777777" w:rsidTr="00641EDC">
        <w:trPr>
          <w:trHeight w:hRule="exact" w:val="288"/>
        </w:trPr>
        <w:tc>
          <w:tcPr>
            <w:tcW w:w="1788" w:type="pct"/>
          </w:tcPr>
          <w:p w14:paraId="63D1EC0A" w14:textId="77777777" w:rsidR="00641EDC" w:rsidRDefault="00641EDC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12" w:type="pct"/>
          </w:tcPr>
          <w:p w14:paraId="07593432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04341F9C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EAD550C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3AA4A219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8EB72C5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B9ED9AA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8113063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467A39CE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4" w:type="pct"/>
          </w:tcPr>
          <w:p w14:paraId="5A0866C8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0F5BE36C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41EDC" w14:paraId="54EA2898" w14:textId="77777777" w:rsidTr="00641EDC">
        <w:trPr>
          <w:trHeight w:hRule="exact" w:val="288"/>
        </w:trPr>
        <w:tc>
          <w:tcPr>
            <w:tcW w:w="1788" w:type="pct"/>
          </w:tcPr>
          <w:p w14:paraId="0030B554" w14:textId="77777777" w:rsidR="00641EDC" w:rsidRDefault="00641EDC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0</w:t>
            </w:r>
          </w:p>
        </w:tc>
        <w:tc>
          <w:tcPr>
            <w:tcW w:w="312" w:type="pct"/>
          </w:tcPr>
          <w:p w14:paraId="67A90DFD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5B8A7EC6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B2E4E50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6A7F51D7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1738BD5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8C84558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6190813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3957A934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4" w:type="pct"/>
          </w:tcPr>
          <w:p w14:paraId="730303BC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55B326F3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41EDC" w14:paraId="25621BE4" w14:textId="77777777" w:rsidTr="00641EDC">
        <w:trPr>
          <w:trHeight w:hRule="exact" w:val="288"/>
        </w:trPr>
        <w:tc>
          <w:tcPr>
            <w:tcW w:w="1788" w:type="pct"/>
          </w:tcPr>
          <w:p w14:paraId="362433C6" w14:textId="77777777" w:rsidR="00641EDC" w:rsidRDefault="00641EDC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12" w:type="pct"/>
          </w:tcPr>
          <w:p w14:paraId="25E303A1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110F0305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7F38DE4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25972AB6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34E5B83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01990CC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FD4C4A4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30889BF3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800</w:t>
            </w:r>
          </w:p>
        </w:tc>
        <w:tc>
          <w:tcPr>
            <w:tcW w:w="314" w:type="pct"/>
          </w:tcPr>
          <w:p w14:paraId="03D380FD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640816DE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41EDC" w14:paraId="19A047F5" w14:textId="77777777" w:rsidTr="00641EDC">
        <w:trPr>
          <w:trHeight w:hRule="exact" w:val="288"/>
        </w:trPr>
        <w:tc>
          <w:tcPr>
            <w:tcW w:w="1788" w:type="pct"/>
          </w:tcPr>
          <w:p w14:paraId="3FD4BA1E" w14:textId="77777777" w:rsidR="00641EDC" w:rsidRDefault="00641EDC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12" w:type="pct"/>
          </w:tcPr>
          <w:p w14:paraId="5EF4E4E4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73FDF06B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FFD20CB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5CE0098D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9DB3F2A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B12F90A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1E8B2BF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071E397C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800</w:t>
            </w:r>
          </w:p>
        </w:tc>
        <w:tc>
          <w:tcPr>
            <w:tcW w:w="314" w:type="pct"/>
          </w:tcPr>
          <w:p w14:paraId="2D8FF355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0676E0F2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41EDC" w14:paraId="54E7F6D4" w14:textId="77777777" w:rsidTr="00641EDC">
        <w:trPr>
          <w:trHeight w:hRule="exact" w:val="288"/>
        </w:trPr>
        <w:tc>
          <w:tcPr>
            <w:tcW w:w="1788" w:type="pct"/>
          </w:tcPr>
          <w:p w14:paraId="34F543A4" w14:textId="77777777" w:rsidR="00641EDC" w:rsidRDefault="00641EDC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12" w:type="pct"/>
          </w:tcPr>
          <w:p w14:paraId="4030C8EA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2A9886C9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8779553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5EA875DB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FBE3131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E720E73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8A1301D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800</w:t>
            </w:r>
          </w:p>
        </w:tc>
        <w:tc>
          <w:tcPr>
            <w:tcW w:w="317" w:type="pct"/>
          </w:tcPr>
          <w:p w14:paraId="1ABF9650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42F6435E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7C8351D9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61F50CBD" w14:textId="77777777" w:rsidR="00A46922" w:rsidRDefault="00A46922" w:rsidP="00A46922">
      <w:pPr>
        <w:tabs>
          <w:tab w:val="left" w:pos="5715"/>
        </w:tabs>
        <w:spacing w:after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96"/>
        <w:gridCol w:w="575"/>
        <w:gridCol w:w="575"/>
        <w:gridCol w:w="577"/>
        <w:gridCol w:w="726"/>
        <w:gridCol w:w="577"/>
        <w:gridCol w:w="577"/>
        <w:gridCol w:w="577"/>
        <w:gridCol w:w="584"/>
        <w:gridCol w:w="579"/>
        <w:gridCol w:w="573"/>
      </w:tblGrid>
      <w:tr w:rsidR="00A46922" w14:paraId="1927CA61" w14:textId="77777777" w:rsidTr="009F1822">
        <w:trPr>
          <w:trHeight w:hRule="exact" w:val="576"/>
        </w:trPr>
        <w:tc>
          <w:tcPr>
            <w:tcW w:w="1788" w:type="pct"/>
            <w:vMerge w:val="restart"/>
          </w:tcPr>
          <w:p w14:paraId="10F693D1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Screw</w:t>
            </w:r>
          </w:p>
          <w:p w14:paraId="5E9174A4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  <w:p w14:paraId="0D34AEDE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1 day</w:t>
            </w:r>
          </w:p>
          <w:p w14:paraId="392534B8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3212" w:type="pct"/>
            <w:gridSpan w:val="10"/>
          </w:tcPr>
          <w:p w14:paraId="636447EA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jc w:val="center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DAY</w:t>
            </w:r>
          </w:p>
        </w:tc>
      </w:tr>
      <w:tr w:rsidR="00A46922" w14:paraId="6F0958BB" w14:textId="77777777" w:rsidTr="00194840">
        <w:trPr>
          <w:trHeight w:hRule="exact" w:val="1261"/>
        </w:trPr>
        <w:tc>
          <w:tcPr>
            <w:tcW w:w="1788" w:type="pct"/>
            <w:vMerge/>
          </w:tcPr>
          <w:p w14:paraId="268BB412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5887DF4B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12" w:type="pct"/>
          </w:tcPr>
          <w:p w14:paraId="6F8E2865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13" w:type="pct"/>
          </w:tcPr>
          <w:p w14:paraId="3BB096F7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394" w:type="pct"/>
          </w:tcPr>
          <w:p w14:paraId="009C4758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13" w:type="pct"/>
          </w:tcPr>
          <w:p w14:paraId="0669A4A2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13" w:type="pct"/>
          </w:tcPr>
          <w:p w14:paraId="1DDD8E08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13" w:type="pct"/>
          </w:tcPr>
          <w:p w14:paraId="579E8A33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17" w:type="pct"/>
          </w:tcPr>
          <w:p w14:paraId="7828B767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14" w:type="pct"/>
          </w:tcPr>
          <w:p w14:paraId="4D10F017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  <w:tc>
          <w:tcPr>
            <w:tcW w:w="311" w:type="pct"/>
          </w:tcPr>
          <w:p w14:paraId="1DD77DFF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</w:tr>
      <w:tr w:rsidR="00641EDC" w14:paraId="5472E299" w14:textId="77777777" w:rsidTr="00641EDC">
        <w:trPr>
          <w:trHeight w:hRule="exact" w:val="288"/>
        </w:trPr>
        <w:tc>
          <w:tcPr>
            <w:tcW w:w="1788" w:type="pct"/>
          </w:tcPr>
          <w:p w14:paraId="549DE782" w14:textId="77777777" w:rsidR="00641EDC" w:rsidRDefault="00641EDC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12" w:type="pct"/>
          </w:tcPr>
          <w:p w14:paraId="48C73D85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14:paraId="1E8FE23F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10E756F1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</w:tcPr>
          <w:p w14:paraId="15FF1D0A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7709D907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4FD7DDEC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276994A8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17" w:type="pct"/>
          </w:tcPr>
          <w:p w14:paraId="1878B66B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14:paraId="69FAE1FD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</w:tcPr>
          <w:p w14:paraId="58BC8CD0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641EDC" w14:paraId="4D0F2F97" w14:textId="77777777" w:rsidTr="00641EDC">
        <w:trPr>
          <w:trHeight w:hRule="exact" w:val="288"/>
        </w:trPr>
        <w:tc>
          <w:tcPr>
            <w:tcW w:w="1788" w:type="pct"/>
          </w:tcPr>
          <w:p w14:paraId="566BFC05" w14:textId="77777777" w:rsidR="00641EDC" w:rsidRDefault="00641EDC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12" w:type="pct"/>
          </w:tcPr>
          <w:p w14:paraId="07B03000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0D2E1DDC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D3C3AB1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4AA473DD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1FDBDC7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E6642A1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416CAF7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7" w:type="pct"/>
          </w:tcPr>
          <w:p w14:paraId="09755394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7514132E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1E30B151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41EDC" w14:paraId="0077B3BD" w14:textId="77777777" w:rsidTr="00641EDC">
        <w:trPr>
          <w:trHeight w:hRule="exact" w:val="288"/>
        </w:trPr>
        <w:tc>
          <w:tcPr>
            <w:tcW w:w="1788" w:type="pct"/>
          </w:tcPr>
          <w:p w14:paraId="5AA1926A" w14:textId="77777777" w:rsidR="00641EDC" w:rsidRDefault="00641EDC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500</w:t>
            </w:r>
          </w:p>
        </w:tc>
        <w:tc>
          <w:tcPr>
            <w:tcW w:w="312" w:type="pct"/>
          </w:tcPr>
          <w:p w14:paraId="037ACF31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196B46BF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385CCDA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7F109B43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B2151E6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84FC870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7C92908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500</w:t>
            </w:r>
          </w:p>
        </w:tc>
        <w:tc>
          <w:tcPr>
            <w:tcW w:w="317" w:type="pct"/>
          </w:tcPr>
          <w:p w14:paraId="7B380885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2FABD6D2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6E5CFD8B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41EDC" w14:paraId="71AFF8A2" w14:textId="77777777" w:rsidTr="00641EDC">
        <w:trPr>
          <w:trHeight w:hRule="exact" w:val="288"/>
        </w:trPr>
        <w:tc>
          <w:tcPr>
            <w:tcW w:w="1788" w:type="pct"/>
          </w:tcPr>
          <w:p w14:paraId="0B36FF0E" w14:textId="77777777" w:rsidR="00641EDC" w:rsidRDefault="00641EDC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12" w:type="pct"/>
          </w:tcPr>
          <w:p w14:paraId="57E361B3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4927FC69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E0B2B5A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2D8AE20E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40EFC11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DE8EEDF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C209A8F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300</w:t>
            </w:r>
          </w:p>
        </w:tc>
        <w:tc>
          <w:tcPr>
            <w:tcW w:w="317" w:type="pct"/>
          </w:tcPr>
          <w:p w14:paraId="49D6269B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3793ED2A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40FE2A77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41EDC" w14:paraId="2319ACF5" w14:textId="77777777" w:rsidTr="00641EDC">
        <w:trPr>
          <w:trHeight w:hRule="exact" w:val="288"/>
        </w:trPr>
        <w:tc>
          <w:tcPr>
            <w:tcW w:w="1788" w:type="pct"/>
          </w:tcPr>
          <w:p w14:paraId="06E26427" w14:textId="77777777" w:rsidR="00641EDC" w:rsidRDefault="00641EDC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12" w:type="pct"/>
          </w:tcPr>
          <w:p w14:paraId="3628E50A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59E7854D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1F1BE8E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5228106C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60AD9F8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958FE06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615FA7A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300</w:t>
            </w:r>
          </w:p>
        </w:tc>
        <w:tc>
          <w:tcPr>
            <w:tcW w:w="317" w:type="pct"/>
          </w:tcPr>
          <w:p w14:paraId="44371368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0FF044A4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0F86027A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41EDC" w14:paraId="1648FF7B" w14:textId="77777777" w:rsidTr="00641EDC">
        <w:trPr>
          <w:trHeight w:hRule="exact" w:val="288"/>
        </w:trPr>
        <w:tc>
          <w:tcPr>
            <w:tcW w:w="1788" w:type="pct"/>
          </w:tcPr>
          <w:p w14:paraId="2B0CF40B" w14:textId="77777777" w:rsidR="00641EDC" w:rsidRDefault="00641EDC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12" w:type="pct"/>
          </w:tcPr>
          <w:p w14:paraId="2AFB16F3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7DAC30A8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1D388B4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3B303BFB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479D6D0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132C01C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300</w:t>
            </w:r>
          </w:p>
        </w:tc>
        <w:tc>
          <w:tcPr>
            <w:tcW w:w="313" w:type="pct"/>
          </w:tcPr>
          <w:p w14:paraId="63009DC7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29B1D08F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259ABBB1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3C1F428D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097DC683" w14:textId="77777777" w:rsidR="00A46922" w:rsidRDefault="00A46922" w:rsidP="00A46922">
      <w:pPr>
        <w:tabs>
          <w:tab w:val="left" w:pos="5715"/>
        </w:tabs>
        <w:spacing w:after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95"/>
        <w:gridCol w:w="577"/>
        <w:gridCol w:w="577"/>
        <w:gridCol w:w="577"/>
        <w:gridCol w:w="726"/>
        <w:gridCol w:w="577"/>
        <w:gridCol w:w="577"/>
        <w:gridCol w:w="577"/>
        <w:gridCol w:w="584"/>
        <w:gridCol w:w="579"/>
        <w:gridCol w:w="570"/>
      </w:tblGrid>
      <w:tr w:rsidR="00A46922" w14:paraId="0B11FBE8" w14:textId="77777777" w:rsidTr="009F1822">
        <w:trPr>
          <w:trHeight w:hRule="exact" w:val="576"/>
        </w:trPr>
        <w:tc>
          <w:tcPr>
            <w:tcW w:w="1788" w:type="pct"/>
            <w:vMerge w:val="restart"/>
          </w:tcPr>
          <w:p w14:paraId="3935453D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roduct: Straight Blade </w:t>
            </w:r>
            <w:proofErr w:type="spellStart"/>
            <w:r>
              <w:rPr>
                <w:rFonts w:ascii="Times New Roman" w:hAnsi="Times New Roman" w:cs="Times New Roman"/>
                <w:b/>
                <w:szCs w:val="24"/>
              </w:rPr>
              <w:t>Assy</w:t>
            </w:r>
            <w:proofErr w:type="spellEnd"/>
          </w:p>
          <w:p w14:paraId="4BAE1119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  <w:p w14:paraId="6FD2C10C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0 day</w:t>
            </w:r>
          </w:p>
          <w:p w14:paraId="0344E8D1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3212" w:type="pct"/>
            <w:gridSpan w:val="10"/>
          </w:tcPr>
          <w:p w14:paraId="05A44C5B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jc w:val="center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DAY</w:t>
            </w:r>
          </w:p>
        </w:tc>
      </w:tr>
      <w:tr w:rsidR="00A46922" w14:paraId="0BF5A8B3" w14:textId="77777777" w:rsidTr="00194840">
        <w:trPr>
          <w:trHeight w:hRule="exact" w:val="1270"/>
        </w:trPr>
        <w:tc>
          <w:tcPr>
            <w:tcW w:w="1788" w:type="pct"/>
            <w:vMerge/>
          </w:tcPr>
          <w:p w14:paraId="4BF9AA45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405F016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13" w:type="pct"/>
          </w:tcPr>
          <w:p w14:paraId="32D858D4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13" w:type="pct"/>
          </w:tcPr>
          <w:p w14:paraId="30D498E1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394" w:type="pct"/>
          </w:tcPr>
          <w:p w14:paraId="66F9BDBD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13" w:type="pct"/>
          </w:tcPr>
          <w:p w14:paraId="15F0D8E0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13" w:type="pct"/>
          </w:tcPr>
          <w:p w14:paraId="53BCBB5A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13" w:type="pct"/>
          </w:tcPr>
          <w:p w14:paraId="0A6C4B75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17" w:type="pct"/>
          </w:tcPr>
          <w:p w14:paraId="77978039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14" w:type="pct"/>
          </w:tcPr>
          <w:p w14:paraId="0A1EF7CE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  <w:tc>
          <w:tcPr>
            <w:tcW w:w="311" w:type="pct"/>
          </w:tcPr>
          <w:p w14:paraId="61155F4B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</w:tr>
      <w:tr w:rsidR="00641EDC" w14:paraId="34D325A5" w14:textId="77777777" w:rsidTr="00641EDC">
        <w:trPr>
          <w:trHeight w:hRule="exact" w:val="288"/>
        </w:trPr>
        <w:tc>
          <w:tcPr>
            <w:tcW w:w="1788" w:type="pct"/>
          </w:tcPr>
          <w:p w14:paraId="6A559671" w14:textId="77777777" w:rsidR="00641EDC" w:rsidRDefault="00641EDC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13" w:type="pct"/>
          </w:tcPr>
          <w:p w14:paraId="70796ED3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7D9D8591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1F1A01B1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</w:tcPr>
          <w:p w14:paraId="43BF9A13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28869C47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4F260D4F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01D96E6A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17" w:type="pct"/>
          </w:tcPr>
          <w:p w14:paraId="0D6D7C67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14:paraId="3C4A2F1F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</w:tcPr>
          <w:p w14:paraId="04FE8F7B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641EDC" w14:paraId="24CAE959" w14:textId="77777777" w:rsidTr="00641EDC">
        <w:trPr>
          <w:trHeight w:hRule="exact" w:val="288"/>
        </w:trPr>
        <w:tc>
          <w:tcPr>
            <w:tcW w:w="1788" w:type="pct"/>
          </w:tcPr>
          <w:p w14:paraId="2357FB1E" w14:textId="77777777" w:rsidR="00641EDC" w:rsidRDefault="00641EDC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13" w:type="pct"/>
          </w:tcPr>
          <w:p w14:paraId="01496F04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9349A02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2052959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4B1032FE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7811742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E6628C7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037200C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0DD570B0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5050BB05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442399AA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41EDC" w14:paraId="32BCEB4E" w14:textId="77777777" w:rsidTr="00641EDC">
        <w:trPr>
          <w:trHeight w:hRule="exact" w:val="288"/>
        </w:trPr>
        <w:tc>
          <w:tcPr>
            <w:tcW w:w="1788" w:type="pct"/>
          </w:tcPr>
          <w:p w14:paraId="1766C5F7" w14:textId="77777777" w:rsidR="00641EDC" w:rsidRDefault="00641EDC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100</w:t>
            </w:r>
          </w:p>
        </w:tc>
        <w:tc>
          <w:tcPr>
            <w:tcW w:w="313" w:type="pct"/>
          </w:tcPr>
          <w:p w14:paraId="5CC544E8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313" w:type="pct"/>
          </w:tcPr>
          <w:p w14:paraId="16F1709E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313" w:type="pct"/>
          </w:tcPr>
          <w:p w14:paraId="477A2C4C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394" w:type="pct"/>
          </w:tcPr>
          <w:p w14:paraId="350243B7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313" w:type="pct"/>
          </w:tcPr>
          <w:p w14:paraId="32EC90BC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313" w:type="pct"/>
          </w:tcPr>
          <w:p w14:paraId="38793A30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313" w:type="pct"/>
          </w:tcPr>
          <w:p w14:paraId="1DBA1EA1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317" w:type="pct"/>
          </w:tcPr>
          <w:p w14:paraId="0835BC24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107F66A8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0291E9A4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41EDC" w14:paraId="6EA146FB" w14:textId="77777777" w:rsidTr="00641EDC">
        <w:trPr>
          <w:trHeight w:hRule="exact" w:val="288"/>
        </w:trPr>
        <w:tc>
          <w:tcPr>
            <w:tcW w:w="1788" w:type="pct"/>
          </w:tcPr>
          <w:p w14:paraId="149BE80E" w14:textId="77777777" w:rsidR="00641EDC" w:rsidRDefault="00641EDC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13" w:type="pct"/>
          </w:tcPr>
          <w:p w14:paraId="3C222DF7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64A1E26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4733ADF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33A65727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F6A3A5A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94D5799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7267EAC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700</w:t>
            </w:r>
          </w:p>
        </w:tc>
        <w:tc>
          <w:tcPr>
            <w:tcW w:w="317" w:type="pct"/>
          </w:tcPr>
          <w:p w14:paraId="0AD64A27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59E78073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2137A428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41EDC" w14:paraId="5EDD2942" w14:textId="77777777" w:rsidTr="00641EDC">
        <w:trPr>
          <w:trHeight w:hRule="exact" w:val="288"/>
        </w:trPr>
        <w:tc>
          <w:tcPr>
            <w:tcW w:w="1788" w:type="pct"/>
          </w:tcPr>
          <w:p w14:paraId="3C2CEAB8" w14:textId="77777777" w:rsidR="00641EDC" w:rsidRDefault="00641EDC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13" w:type="pct"/>
          </w:tcPr>
          <w:p w14:paraId="22355F1A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48E1C25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ADA9E06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7FECF2EA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02FF7B0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B3DFE5F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4543769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700</w:t>
            </w:r>
          </w:p>
        </w:tc>
        <w:tc>
          <w:tcPr>
            <w:tcW w:w="317" w:type="pct"/>
          </w:tcPr>
          <w:p w14:paraId="0DDE9A21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2FCB9571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3030E565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41EDC" w14:paraId="3D04D2FE" w14:textId="77777777" w:rsidTr="00641EDC">
        <w:trPr>
          <w:trHeight w:hRule="exact" w:val="288"/>
        </w:trPr>
        <w:tc>
          <w:tcPr>
            <w:tcW w:w="1788" w:type="pct"/>
          </w:tcPr>
          <w:p w14:paraId="6584B373" w14:textId="77777777" w:rsidR="00641EDC" w:rsidRDefault="00641EDC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13" w:type="pct"/>
          </w:tcPr>
          <w:p w14:paraId="2EE520E3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72B83B3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B683EB2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793A163E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47431B9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8A460F2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527FC7B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700</w:t>
            </w:r>
          </w:p>
        </w:tc>
        <w:tc>
          <w:tcPr>
            <w:tcW w:w="317" w:type="pct"/>
          </w:tcPr>
          <w:p w14:paraId="3A0DC8FC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3DE43E45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7835A4EB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7D1F2B6B" w14:textId="77777777" w:rsidR="00A46922" w:rsidRDefault="00A46922" w:rsidP="00A46922">
      <w:pPr>
        <w:tabs>
          <w:tab w:val="left" w:pos="5715"/>
        </w:tabs>
        <w:spacing w:after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95"/>
        <w:gridCol w:w="577"/>
        <w:gridCol w:w="577"/>
        <w:gridCol w:w="577"/>
        <w:gridCol w:w="726"/>
        <w:gridCol w:w="577"/>
        <w:gridCol w:w="577"/>
        <w:gridCol w:w="577"/>
        <w:gridCol w:w="584"/>
        <w:gridCol w:w="579"/>
        <w:gridCol w:w="570"/>
      </w:tblGrid>
      <w:tr w:rsidR="00A46922" w14:paraId="35252BD8" w14:textId="77777777" w:rsidTr="009F1822">
        <w:trPr>
          <w:trHeight w:hRule="exact" w:val="576"/>
        </w:trPr>
        <w:tc>
          <w:tcPr>
            <w:tcW w:w="1788" w:type="pct"/>
            <w:vMerge w:val="restart"/>
          </w:tcPr>
          <w:p w14:paraId="2FD19D36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Straight Blade</w:t>
            </w:r>
          </w:p>
          <w:p w14:paraId="1788E57B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  <w:p w14:paraId="79D85062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2 days</w:t>
            </w:r>
          </w:p>
          <w:p w14:paraId="7A90C259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3212" w:type="pct"/>
            <w:gridSpan w:val="10"/>
          </w:tcPr>
          <w:p w14:paraId="1E7CCF30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jc w:val="center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DAY</w:t>
            </w:r>
          </w:p>
        </w:tc>
      </w:tr>
      <w:tr w:rsidR="00A46922" w14:paraId="75A6BDAB" w14:textId="77777777" w:rsidTr="00194840">
        <w:trPr>
          <w:trHeight w:hRule="exact" w:val="1180"/>
        </w:trPr>
        <w:tc>
          <w:tcPr>
            <w:tcW w:w="1788" w:type="pct"/>
            <w:vMerge/>
          </w:tcPr>
          <w:p w14:paraId="6E0FDB47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15C1C84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13" w:type="pct"/>
          </w:tcPr>
          <w:p w14:paraId="75BED92E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13" w:type="pct"/>
          </w:tcPr>
          <w:p w14:paraId="359EA2D6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394" w:type="pct"/>
          </w:tcPr>
          <w:p w14:paraId="21D9BF97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13" w:type="pct"/>
          </w:tcPr>
          <w:p w14:paraId="3997C126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13" w:type="pct"/>
          </w:tcPr>
          <w:p w14:paraId="0DD9989D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13" w:type="pct"/>
          </w:tcPr>
          <w:p w14:paraId="6FC06F49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17" w:type="pct"/>
          </w:tcPr>
          <w:p w14:paraId="447A42D3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14" w:type="pct"/>
          </w:tcPr>
          <w:p w14:paraId="21626382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  <w:tc>
          <w:tcPr>
            <w:tcW w:w="311" w:type="pct"/>
          </w:tcPr>
          <w:p w14:paraId="5690374F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</w:tr>
      <w:tr w:rsidR="00641EDC" w14:paraId="727908C8" w14:textId="77777777" w:rsidTr="00641EDC">
        <w:trPr>
          <w:trHeight w:hRule="exact" w:val="288"/>
        </w:trPr>
        <w:tc>
          <w:tcPr>
            <w:tcW w:w="1788" w:type="pct"/>
          </w:tcPr>
          <w:p w14:paraId="18C73F83" w14:textId="77777777" w:rsidR="00641EDC" w:rsidRDefault="00641EDC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13" w:type="pct"/>
          </w:tcPr>
          <w:p w14:paraId="2EDC37C4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5154365D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26B677A9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</w:tcPr>
          <w:p w14:paraId="41195B1F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04C98E1B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435D4D1E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6D645149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317" w:type="pct"/>
          </w:tcPr>
          <w:p w14:paraId="3C8F521C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14:paraId="614DC7EC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</w:tcPr>
          <w:p w14:paraId="7FFB9B12" w14:textId="77777777" w:rsidR="00641EDC" w:rsidRDefault="00641EDC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641EDC" w14:paraId="0FAD83F3" w14:textId="77777777" w:rsidTr="00641EDC">
        <w:trPr>
          <w:trHeight w:hRule="exact" w:val="288"/>
        </w:trPr>
        <w:tc>
          <w:tcPr>
            <w:tcW w:w="1788" w:type="pct"/>
          </w:tcPr>
          <w:p w14:paraId="2852DB9E" w14:textId="77777777" w:rsidR="00641EDC" w:rsidRDefault="00641EDC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13" w:type="pct"/>
          </w:tcPr>
          <w:p w14:paraId="0DBFF2BA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7CF7123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C33FB99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4147D2AE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B6A3C97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5A375D3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AEBFAFD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2A08A5DC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28CFBC9E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4483CF1E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41EDC" w14:paraId="46CCCD6E" w14:textId="77777777" w:rsidTr="00641EDC">
        <w:trPr>
          <w:trHeight w:hRule="exact" w:val="288"/>
        </w:trPr>
        <w:tc>
          <w:tcPr>
            <w:tcW w:w="1788" w:type="pct"/>
          </w:tcPr>
          <w:p w14:paraId="0EABB0C9" w14:textId="77777777" w:rsidR="00641EDC" w:rsidRDefault="00641EDC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300</w:t>
            </w:r>
          </w:p>
        </w:tc>
        <w:tc>
          <w:tcPr>
            <w:tcW w:w="313" w:type="pct"/>
          </w:tcPr>
          <w:p w14:paraId="6BA9C8A3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300</w:t>
            </w:r>
          </w:p>
        </w:tc>
        <w:tc>
          <w:tcPr>
            <w:tcW w:w="313" w:type="pct"/>
          </w:tcPr>
          <w:p w14:paraId="6B830934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300</w:t>
            </w:r>
          </w:p>
        </w:tc>
        <w:tc>
          <w:tcPr>
            <w:tcW w:w="313" w:type="pct"/>
          </w:tcPr>
          <w:p w14:paraId="1D04F0A0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300</w:t>
            </w:r>
          </w:p>
        </w:tc>
        <w:tc>
          <w:tcPr>
            <w:tcW w:w="394" w:type="pct"/>
          </w:tcPr>
          <w:p w14:paraId="618FF0C8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300</w:t>
            </w:r>
          </w:p>
        </w:tc>
        <w:tc>
          <w:tcPr>
            <w:tcW w:w="313" w:type="pct"/>
          </w:tcPr>
          <w:p w14:paraId="6A150D82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300</w:t>
            </w:r>
          </w:p>
        </w:tc>
        <w:tc>
          <w:tcPr>
            <w:tcW w:w="313" w:type="pct"/>
          </w:tcPr>
          <w:p w14:paraId="44B420CC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300</w:t>
            </w:r>
          </w:p>
        </w:tc>
        <w:tc>
          <w:tcPr>
            <w:tcW w:w="313" w:type="pct"/>
          </w:tcPr>
          <w:p w14:paraId="4D5B1384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300</w:t>
            </w:r>
          </w:p>
        </w:tc>
        <w:tc>
          <w:tcPr>
            <w:tcW w:w="317" w:type="pct"/>
          </w:tcPr>
          <w:p w14:paraId="3A088DE3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75381C9F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04AEF3D4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41EDC" w14:paraId="3BD8CD80" w14:textId="77777777" w:rsidTr="00641EDC">
        <w:trPr>
          <w:trHeight w:hRule="exact" w:val="288"/>
        </w:trPr>
        <w:tc>
          <w:tcPr>
            <w:tcW w:w="1788" w:type="pct"/>
          </w:tcPr>
          <w:p w14:paraId="39F1BE64" w14:textId="77777777" w:rsidR="00641EDC" w:rsidRDefault="00641EDC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13" w:type="pct"/>
          </w:tcPr>
          <w:p w14:paraId="0A21DC78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013AEC6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E24D133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057A6141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2F1B848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E376870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EAE7910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400</w:t>
            </w:r>
          </w:p>
        </w:tc>
        <w:tc>
          <w:tcPr>
            <w:tcW w:w="317" w:type="pct"/>
          </w:tcPr>
          <w:p w14:paraId="466735A0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00811AAA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73E88F92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41EDC" w14:paraId="3C817391" w14:textId="77777777" w:rsidTr="00641EDC">
        <w:trPr>
          <w:trHeight w:hRule="exact" w:val="288"/>
        </w:trPr>
        <w:tc>
          <w:tcPr>
            <w:tcW w:w="1788" w:type="pct"/>
          </w:tcPr>
          <w:p w14:paraId="07507774" w14:textId="77777777" w:rsidR="00641EDC" w:rsidRDefault="00641EDC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Planned order receipts</w:t>
            </w:r>
          </w:p>
        </w:tc>
        <w:tc>
          <w:tcPr>
            <w:tcW w:w="313" w:type="pct"/>
          </w:tcPr>
          <w:p w14:paraId="35034959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A21BB9D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B275F88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1088DB05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D4716E5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B46455A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1DF78C5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400</w:t>
            </w:r>
          </w:p>
        </w:tc>
        <w:tc>
          <w:tcPr>
            <w:tcW w:w="317" w:type="pct"/>
          </w:tcPr>
          <w:p w14:paraId="6528E6B2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6D271F4A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10E857EA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41EDC" w14:paraId="0FEDF205" w14:textId="77777777" w:rsidTr="00641EDC">
        <w:trPr>
          <w:trHeight w:hRule="exact" w:val="288"/>
        </w:trPr>
        <w:tc>
          <w:tcPr>
            <w:tcW w:w="1788" w:type="pct"/>
          </w:tcPr>
          <w:p w14:paraId="4D3B470F" w14:textId="77777777" w:rsidR="00641EDC" w:rsidRDefault="00641EDC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13" w:type="pct"/>
          </w:tcPr>
          <w:p w14:paraId="7621EBEE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E64EF5E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13F9DD3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109675BB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72F44BF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400</w:t>
            </w:r>
          </w:p>
        </w:tc>
        <w:tc>
          <w:tcPr>
            <w:tcW w:w="313" w:type="pct"/>
          </w:tcPr>
          <w:p w14:paraId="6B6D4DF8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B55033A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6769A3B5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5ABA3636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34BE9F31" w14:textId="77777777" w:rsidR="00641EDC" w:rsidRDefault="00641EDC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66A6DC7" w14:textId="77777777" w:rsidR="00A46922" w:rsidRDefault="00A46922" w:rsidP="00A46922">
      <w:pPr>
        <w:tabs>
          <w:tab w:val="left" w:pos="5715"/>
        </w:tabs>
        <w:spacing w:after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95"/>
        <w:gridCol w:w="577"/>
        <w:gridCol w:w="577"/>
        <w:gridCol w:w="577"/>
        <w:gridCol w:w="726"/>
        <w:gridCol w:w="577"/>
        <w:gridCol w:w="577"/>
        <w:gridCol w:w="577"/>
        <w:gridCol w:w="584"/>
        <w:gridCol w:w="579"/>
        <w:gridCol w:w="570"/>
      </w:tblGrid>
      <w:tr w:rsidR="00A46922" w14:paraId="69CF368C" w14:textId="77777777" w:rsidTr="009F1822">
        <w:trPr>
          <w:trHeight w:hRule="exact" w:val="576"/>
        </w:trPr>
        <w:tc>
          <w:tcPr>
            <w:tcW w:w="1788" w:type="pct"/>
            <w:vMerge w:val="restart"/>
          </w:tcPr>
          <w:p w14:paraId="2C023B78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Straight Blade Grip</w:t>
            </w:r>
          </w:p>
          <w:p w14:paraId="6CB02BB4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  <w:p w14:paraId="3D8992AD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2 days</w:t>
            </w:r>
          </w:p>
          <w:p w14:paraId="61CCBB1B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3212" w:type="pct"/>
            <w:gridSpan w:val="10"/>
          </w:tcPr>
          <w:p w14:paraId="0632E6DC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jc w:val="center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DAY</w:t>
            </w:r>
          </w:p>
        </w:tc>
      </w:tr>
      <w:tr w:rsidR="00A46922" w14:paraId="5F7A1D3D" w14:textId="77777777" w:rsidTr="00194840">
        <w:trPr>
          <w:trHeight w:hRule="exact" w:val="1162"/>
        </w:trPr>
        <w:tc>
          <w:tcPr>
            <w:tcW w:w="1788" w:type="pct"/>
            <w:vMerge/>
          </w:tcPr>
          <w:p w14:paraId="4D6C94A4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98F341D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13" w:type="pct"/>
          </w:tcPr>
          <w:p w14:paraId="65CF22E3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13" w:type="pct"/>
          </w:tcPr>
          <w:p w14:paraId="567A3CF3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394" w:type="pct"/>
          </w:tcPr>
          <w:p w14:paraId="2A8111FE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13" w:type="pct"/>
          </w:tcPr>
          <w:p w14:paraId="349BFD57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13" w:type="pct"/>
          </w:tcPr>
          <w:p w14:paraId="5F52B1B2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13" w:type="pct"/>
          </w:tcPr>
          <w:p w14:paraId="0277D142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17" w:type="pct"/>
          </w:tcPr>
          <w:p w14:paraId="49A3916A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14" w:type="pct"/>
          </w:tcPr>
          <w:p w14:paraId="230E7172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  <w:tc>
          <w:tcPr>
            <w:tcW w:w="311" w:type="pct"/>
          </w:tcPr>
          <w:p w14:paraId="7C22D609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</w:tr>
      <w:tr w:rsidR="00AF06FF" w14:paraId="4BFD05C9" w14:textId="77777777" w:rsidTr="00AF06FF">
        <w:trPr>
          <w:trHeight w:hRule="exact" w:val="288"/>
        </w:trPr>
        <w:tc>
          <w:tcPr>
            <w:tcW w:w="1788" w:type="pct"/>
          </w:tcPr>
          <w:p w14:paraId="6AC0A4AB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13" w:type="pct"/>
          </w:tcPr>
          <w:p w14:paraId="7B7A2975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18955894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3473EEF9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</w:tcPr>
          <w:p w14:paraId="5EA38BB0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4332D8D9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10B5C49E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28449553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317" w:type="pct"/>
          </w:tcPr>
          <w:p w14:paraId="6A216645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14:paraId="1E5D4C18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</w:tcPr>
          <w:p w14:paraId="7C3D0530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AF06FF" w14:paraId="11A40E0C" w14:textId="77777777" w:rsidTr="00AF06FF">
        <w:trPr>
          <w:trHeight w:hRule="exact" w:val="288"/>
        </w:trPr>
        <w:tc>
          <w:tcPr>
            <w:tcW w:w="1788" w:type="pct"/>
          </w:tcPr>
          <w:p w14:paraId="44D3D9E5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13" w:type="pct"/>
          </w:tcPr>
          <w:p w14:paraId="0E5AF2E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225FB36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623184B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5B67A845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2AF53A8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B291FCA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3B52DFF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18B27086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109372D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03A95164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06FF" w14:paraId="4A8AC95A" w14:textId="77777777" w:rsidTr="00AF06FF">
        <w:trPr>
          <w:trHeight w:hRule="exact" w:val="288"/>
        </w:trPr>
        <w:tc>
          <w:tcPr>
            <w:tcW w:w="1788" w:type="pct"/>
          </w:tcPr>
          <w:p w14:paraId="5DBB95FC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100</w:t>
            </w:r>
          </w:p>
        </w:tc>
        <w:tc>
          <w:tcPr>
            <w:tcW w:w="313" w:type="pct"/>
          </w:tcPr>
          <w:p w14:paraId="0075C42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313" w:type="pct"/>
          </w:tcPr>
          <w:p w14:paraId="40F303A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313" w:type="pct"/>
          </w:tcPr>
          <w:p w14:paraId="45E0F930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394" w:type="pct"/>
          </w:tcPr>
          <w:p w14:paraId="62C4769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313" w:type="pct"/>
          </w:tcPr>
          <w:p w14:paraId="26072626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313" w:type="pct"/>
          </w:tcPr>
          <w:p w14:paraId="7B4F53B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313" w:type="pct"/>
          </w:tcPr>
          <w:p w14:paraId="2D4BCAD5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317" w:type="pct"/>
          </w:tcPr>
          <w:p w14:paraId="4FB1132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573803A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1AF1D526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06FF" w14:paraId="748B5754" w14:textId="77777777" w:rsidTr="00AF06FF">
        <w:trPr>
          <w:trHeight w:hRule="exact" w:val="288"/>
        </w:trPr>
        <w:tc>
          <w:tcPr>
            <w:tcW w:w="1788" w:type="pct"/>
          </w:tcPr>
          <w:p w14:paraId="495B6487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13" w:type="pct"/>
          </w:tcPr>
          <w:p w14:paraId="522C58E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A5C335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E29A59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6EC31CD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E35AB9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C055B4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48CC528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600</w:t>
            </w:r>
          </w:p>
        </w:tc>
        <w:tc>
          <w:tcPr>
            <w:tcW w:w="317" w:type="pct"/>
          </w:tcPr>
          <w:p w14:paraId="57747941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2A5C97D8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3D39FC28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06FF" w14:paraId="7B4F8975" w14:textId="77777777" w:rsidTr="00AF06FF">
        <w:trPr>
          <w:trHeight w:hRule="exact" w:val="288"/>
        </w:trPr>
        <w:tc>
          <w:tcPr>
            <w:tcW w:w="1788" w:type="pct"/>
          </w:tcPr>
          <w:p w14:paraId="20A238B0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13" w:type="pct"/>
          </w:tcPr>
          <w:p w14:paraId="0A65857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3BEE62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D91170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422E2B4F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0404A9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D7A7B5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EDA9572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600</w:t>
            </w:r>
          </w:p>
        </w:tc>
        <w:tc>
          <w:tcPr>
            <w:tcW w:w="317" w:type="pct"/>
          </w:tcPr>
          <w:p w14:paraId="42A3FA4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27C6252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778D1AF1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06FF" w14:paraId="4DA02DAF" w14:textId="77777777" w:rsidTr="00AF06FF">
        <w:trPr>
          <w:trHeight w:hRule="exact" w:val="288"/>
        </w:trPr>
        <w:tc>
          <w:tcPr>
            <w:tcW w:w="1788" w:type="pct"/>
          </w:tcPr>
          <w:p w14:paraId="35593BB9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13" w:type="pct"/>
          </w:tcPr>
          <w:p w14:paraId="3B55098A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85BCB1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48B615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7222FA1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2E1EF65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600</w:t>
            </w:r>
          </w:p>
        </w:tc>
        <w:tc>
          <w:tcPr>
            <w:tcW w:w="313" w:type="pct"/>
          </w:tcPr>
          <w:p w14:paraId="70A9CCD5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D23EAB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25F102B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2A0301B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5064FF3A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50575B5" w14:textId="77777777" w:rsidR="00A46922" w:rsidRDefault="00A46922" w:rsidP="00A46922">
      <w:pPr>
        <w:tabs>
          <w:tab w:val="left" w:pos="5715"/>
        </w:tabs>
        <w:spacing w:after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96"/>
        <w:gridCol w:w="575"/>
        <w:gridCol w:w="575"/>
        <w:gridCol w:w="577"/>
        <w:gridCol w:w="726"/>
        <w:gridCol w:w="577"/>
        <w:gridCol w:w="577"/>
        <w:gridCol w:w="577"/>
        <w:gridCol w:w="584"/>
        <w:gridCol w:w="579"/>
        <w:gridCol w:w="573"/>
      </w:tblGrid>
      <w:tr w:rsidR="00A46922" w14:paraId="0A8FD1C1" w14:textId="77777777" w:rsidTr="009F1822">
        <w:trPr>
          <w:trHeight w:hRule="exact" w:val="576"/>
        </w:trPr>
        <w:tc>
          <w:tcPr>
            <w:tcW w:w="1788" w:type="pct"/>
            <w:vMerge w:val="restart"/>
          </w:tcPr>
          <w:p w14:paraId="0D816026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roduct: Bent Blade </w:t>
            </w:r>
            <w:proofErr w:type="spellStart"/>
            <w:r>
              <w:rPr>
                <w:rFonts w:ascii="Times New Roman" w:hAnsi="Times New Roman" w:cs="Times New Roman"/>
                <w:b/>
                <w:szCs w:val="24"/>
              </w:rPr>
              <w:t>Assy</w:t>
            </w:r>
            <w:proofErr w:type="spellEnd"/>
          </w:p>
          <w:p w14:paraId="3752388B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  <w:p w14:paraId="685002D0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0 day</w:t>
            </w:r>
          </w:p>
          <w:p w14:paraId="6088C8FE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3212" w:type="pct"/>
            <w:gridSpan w:val="10"/>
          </w:tcPr>
          <w:p w14:paraId="7A939388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jc w:val="center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DAY</w:t>
            </w:r>
          </w:p>
        </w:tc>
      </w:tr>
      <w:tr w:rsidR="00A46922" w14:paraId="711AB8BF" w14:textId="77777777" w:rsidTr="00194840">
        <w:trPr>
          <w:trHeight w:hRule="exact" w:val="1180"/>
        </w:trPr>
        <w:tc>
          <w:tcPr>
            <w:tcW w:w="1788" w:type="pct"/>
            <w:vMerge/>
          </w:tcPr>
          <w:p w14:paraId="4A6E8AA4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0DC991E5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12" w:type="pct"/>
          </w:tcPr>
          <w:p w14:paraId="08EEA947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13" w:type="pct"/>
          </w:tcPr>
          <w:p w14:paraId="46E0CD47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394" w:type="pct"/>
          </w:tcPr>
          <w:p w14:paraId="392FF762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13" w:type="pct"/>
          </w:tcPr>
          <w:p w14:paraId="0032353C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13" w:type="pct"/>
          </w:tcPr>
          <w:p w14:paraId="2130EEFA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13" w:type="pct"/>
          </w:tcPr>
          <w:p w14:paraId="6D4CBECA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17" w:type="pct"/>
          </w:tcPr>
          <w:p w14:paraId="34404F08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14" w:type="pct"/>
          </w:tcPr>
          <w:p w14:paraId="2224C54B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  <w:tc>
          <w:tcPr>
            <w:tcW w:w="311" w:type="pct"/>
          </w:tcPr>
          <w:p w14:paraId="77B18A7C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</w:tr>
      <w:tr w:rsidR="00AF06FF" w14:paraId="4753FFDD" w14:textId="77777777" w:rsidTr="00AF06FF">
        <w:trPr>
          <w:trHeight w:hRule="exact" w:val="288"/>
        </w:trPr>
        <w:tc>
          <w:tcPr>
            <w:tcW w:w="1788" w:type="pct"/>
          </w:tcPr>
          <w:p w14:paraId="292E6169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12" w:type="pct"/>
          </w:tcPr>
          <w:p w14:paraId="735BD3E1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14:paraId="24DC5DAB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35023792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</w:tcPr>
          <w:p w14:paraId="311ABCB3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69C5DEA4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66FB1B95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4A5E1372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17" w:type="pct"/>
          </w:tcPr>
          <w:p w14:paraId="161CE0F9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14:paraId="6CEF5ACA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</w:tcPr>
          <w:p w14:paraId="357AE946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AF06FF" w14:paraId="4B467EBE" w14:textId="77777777" w:rsidTr="00AF06FF">
        <w:trPr>
          <w:trHeight w:hRule="exact" w:val="288"/>
        </w:trPr>
        <w:tc>
          <w:tcPr>
            <w:tcW w:w="1788" w:type="pct"/>
          </w:tcPr>
          <w:p w14:paraId="7C8BAE87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12" w:type="pct"/>
          </w:tcPr>
          <w:p w14:paraId="15B36AC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1F151AC2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7B0479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10B8224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308129B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7BE6DB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F84FD0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7BEBA85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1AA617A8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70E639DB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06FF" w14:paraId="71BA2F66" w14:textId="77777777" w:rsidTr="00AF06FF">
        <w:trPr>
          <w:trHeight w:hRule="exact" w:val="288"/>
        </w:trPr>
        <w:tc>
          <w:tcPr>
            <w:tcW w:w="1788" w:type="pct"/>
          </w:tcPr>
          <w:p w14:paraId="6A792659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50</w:t>
            </w:r>
          </w:p>
        </w:tc>
        <w:tc>
          <w:tcPr>
            <w:tcW w:w="312" w:type="pct"/>
          </w:tcPr>
          <w:p w14:paraId="44C110A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312" w:type="pct"/>
          </w:tcPr>
          <w:p w14:paraId="3DA9AFB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313" w:type="pct"/>
          </w:tcPr>
          <w:p w14:paraId="31C6C46A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394" w:type="pct"/>
          </w:tcPr>
          <w:p w14:paraId="3169F48B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313" w:type="pct"/>
          </w:tcPr>
          <w:p w14:paraId="48D750C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313" w:type="pct"/>
          </w:tcPr>
          <w:p w14:paraId="074221A2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313" w:type="pct"/>
          </w:tcPr>
          <w:p w14:paraId="0F1100B2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317" w:type="pct"/>
          </w:tcPr>
          <w:p w14:paraId="1A547306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34CD762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493AD996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06FF" w14:paraId="6F466F37" w14:textId="77777777" w:rsidTr="00AF06FF">
        <w:trPr>
          <w:trHeight w:hRule="exact" w:val="288"/>
        </w:trPr>
        <w:tc>
          <w:tcPr>
            <w:tcW w:w="1788" w:type="pct"/>
          </w:tcPr>
          <w:p w14:paraId="0EB94914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12" w:type="pct"/>
          </w:tcPr>
          <w:p w14:paraId="753542D4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1751B28F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43BCF06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7581E00F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27D9936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76B668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E497F44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750</w:t>
            </w:r>
          </w:p>
        </w:tc>
        <w:tc>
          <w:tcPr>
            <w:tcW w:w="317" w:type="pct"/>
          </w:tcPr>
          <w:p w14:paraId="14A44A51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7DC3CD94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5BB2A3E5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06FF" w14:paraId="4F48C5A2" w14:textId="77777777" w:rsidTr="00AF06FF">
        <w:trPr>
          <w:trHeight w:hRule="exact" w:val="288"/>
        </w:trPr>
        <w:tc>
          <w:tcPr>
            <w:tcW w:w="1788" w:type="pct"/>
          </w:tcPr>
          <w:p w14:paraId="7C2587D0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12" w:type="pct"/>
          </w:tcPr>
          <w:p w14:paraId="46D83A10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70384942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A5F53D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761FA06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658F4E5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DB7C3A5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DD94B3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750</w:t>
            </w:r>
          </w:p>
        </w:tc>
        <w:tc>
          <w:tcPr>
            <w:tcW w:w="317" w:type="pct"/>
          </w:tcPr>
          <w:p w14:paraId="742822C5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42CAE7F0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7D30AC2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06FF" w14:paraId="2DA60995" w14:textId="77777777" w:rsidTr="00AF06FF">
        <w:trPr>
          <w:trHeight w:hRule="exact" w:val="288"/>
        </w:trPr>
        <w:tc>
          <w:tcPr>
            <w:tcW w:w="1788" w:type="pct"/>
          </w:tcPr>
          <w:p w14:paraId="35D2A8B3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12" w:type="pct"/>
          </w:tcPr>
          <w:p w14:paraId="6D9EB47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7C7F1AF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33A63C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621382D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1905ED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A93DA1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52278B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750</w:t>
            </w:r>
          </w:p>
        </w:tc>
        <w:tc>
          <w:tcPr>
            <w:tcW w:w="317" w:type="pct"/>
          </w:tcPr>
          <w:p w14:paraId="267E3F4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544E5A1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5CE3E3C6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55CA6D1F" w14:textId="77777777" w:rsidR="00A46922" w:rsidRDefault="00A46922" w:rsidP="00A46922">
      <w:pPr>
        <w:tabs>
          <w:tab w:val="left" w:pos="5715"/>
        </w:tabs>
        <w:spacing w:after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95"/>
        <w:gridCol w:w="577"/>
        <w:gridCol w:w="577"/>
        <w:gridCol w:w="577"/>
        <w:gridCol w:w="726"/>
        <w:gridCol w:w="577"/>
        <w:gridCol w:w="577"/>
        <w:gridCol w:w="577"/>
        <w:gridCol w:w="584"/>
        <w:gridCol w:w="579"/>
        <w:gridCol w:w="570"/>
      </w:tblGrid>
      <w:tr w:rsidR="00A46922" w14:paraId="6487366A" w14:textId="77777777" w:rsidTr="009F1822">
        <w:trPr>
          <w:trHeight w:hRule="exact" w:val="576"/>
        </w:trPr>
        <w:tc>
          <w:tcPr>
            <w:tcW w:w="1788" w:type="pct"/>
            <w:vMerge w:val="restart"/>
          </w:tcPr>
          <w:p w14:paraId="51C92FDA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Bent Blade</w:t>
            </w:r>
          </w:p>
          <w:p w14:paraId="2E3DA61F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  <w:p w14:paraId="0E1ACAA2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3 days</w:t>
            </w:r>
          </w:p>
          <w:p w14:paraId="34DC5463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3212" w:type="pct"/>
            <w:gridSpan w:val="10"/>
          </w:tcPr>
          <w:p w14:paraId="039E21E6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jc w:val="center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DAY</w:t>
            </w:r>
          </w:p>
        </w:tc>
      </w:tr>
      <w:tr w:rsidR="00A46922" w14:paraId="41FE3BA4" w14:textId="77777777" w:rsidTr="00194840">
        <w:trPr>
          <w:trHeight w:hRule="exact" w:val="1270"/>
        </w:trPr>
        <w:tc>
          <w:tcPr>
            <w:tcW w:w="1788" w:type="pct"/>
            <w:vMerge/>
          </w:tcPr>
          <w:p w14:paraId="323F73C0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7484E2A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13" w:type="pct"/>
          </w:tcPr>
          <w:p w14:paraId="3BEB6AB0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13" w:type="pct"/>
          </w:tcPr>
          <w:p w14:paraId="5168BC13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394" w:type="pct"/>
          </w:tcPr>
          <w:p w14:paraId="3A041273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13" w:type="pct"/>
          </w:tcPr>
          <w:p w14:paraId="49448EAF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13" w:type="pct"/>
          </w:tcPr>
          <w:p w14:paraId="66229F4C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13" w:type="pct"/>
          </w:tcPr>
          <w:p w14:paraId="59460AA3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17" w:type="pct"/>
          </w:tcPr>
          <w:p w14:paraId="6F12FBDC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14" w:type="pct"/>
          </w:tcPr>
          <w:p w14:paraId="46550F4C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  <w:tc>
          <w:tcPr>
            <w:tcW w:w="311" w:type="pct"/>
          </w:tcPr>
          <w:p w14:paraId="4838B17F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</w:tr>
      <w:tr w:rsidR="00AF06FF" w14:paraId="21B9B416" w14:textId="77777777" w:rsidTr="00AF06FF">
        <w:trPr>
          <w:trHeight w:hRule="exact" w:val="288"/>
        </w:trPr>
        <w:tc>
          <w:tcPr>
            <w:tcW w:w="1788" w:type="pct"/>
          </w:tcPr>
          <w:p w14:paraId="5142C8A3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13" w:type="pct"/>
          </w:tcPr>
          <w:p w14:paraId="0A17E8B0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524668C0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722D6C28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</w:tcPr>
          <w:p w14:paraId="539B35A3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046598D7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48A535CA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050D5D61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317" w:type="pct"/>
          </w:tcPr>
          <w:p w14:paraId="6CC4014A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14:paraId="367276C9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</w:tcPr>
          <w:p w14:paraId="6043BD15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AF06FF" w14:paraId="7DC36B8B" w14:textId="77777777" w:rsidTr="00AF06FF">
        <w:trPr>
          <w:trHeight w:hRule="exact" w:val="288"/>
        </w:trPr>
        <w:tc>
          <w:tcPr>
            <w:tcW w:w="1788" w:type="pct"/>
          </w:tcPr>
          <w:p w14:paraId="6C3E6138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13" w:type="pct"/>
          </w:tcPr>
          <w:p w14:paraId="30248826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487D560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A1186D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3D6F8E9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BBE53E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FA5BA54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3EA1AA2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670C84D4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665099E5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3D2CE11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06FF" w14:paraId="457D13EF" w14:textId="77777777" w:rsidTr="00AF06FF">
        <w:trPr>
          <w:trHeight w:hRule="exact" w:val="288"/>
        </w:trPr>
        <w:tc>
          <w:tcPr>
            <w:tcW w:w="1788" w:type="pct"/>
          </w:tcPr>
          <w:p w14:paraId="4D01A4F0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200</w:t>
            </w:r>
          </w:p>
        </w:tc>
        <w:tc>
          <w:tcPr>
            <w:tcW w:w="313" w:type="pct"/>
          </w:tcPr>
          <w:p w14:paraId="5321655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200</w:t>
            </w:r>
          </w:p>
        </w:tc>
        <w:tc>
          <w:tcPr>
            <w:tcW w:w="313" w:type="pct"/>
          </w:tcPr>
          <w:p w14:paraId="43390EB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200</w:t>
            </w:r>
          </w:p>
        </w:tc>
        <w:tc>
          <w:tcPr>
            <w:tcW w:w="313" w:type="pct"/>
          </w:tcPr>
          <w:p w14:paraId="7EF5B1E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200</w:t>
            </w:r>
          </w:p>
        </w:tc>
        <w:tc>
          <w:tcPr>
            <w:tcW w:w="394" w:type="pct"/>
          </w:tcPr>
          <w:p w14:paraId="32B7ED8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200</w:t>
            </w:r>
          </w:p>
        </w:tc>
        <w:tc>
          <w:tcPr>
            <w:tcW w:w="313" w:type="pct"/>
          </w:tcPr>
          <w:p w14:paraId="5520F7E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200</w:t>
            </w:r>
          </w:p>
        </w:tc>
        <w:tc>
          <w:tcPr>
            <w:tcW w:w="313" w:type="pct"/>
          </w:tcPr>
          <w:p w14:paraId="6CD2AC1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200</w:t>
            </w:r>
          </w:p>
        </w:tc>
        <w:tc>
          <w:tcPr>
            <w:tcW w:w="313" w:type="pct"/>
          </w:tcPr>
          <w:p w14:paraId="6921968B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200</w:t>
            </w:r>
          </w:p>
        </w:tc>
        <w:tc>
          <w:tcPr>
            <w:tcW w:w="317" w:type="pct"/>
          </w:tcPr>
          <w:p w14:paraId="489953BF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3D2EACE4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42AB6CE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06FF" w14:paraId="5001E978" w14:textId="77777777" w:rsidTr="00AF06FF">
        <w:trPr>
          <w:trHeight w:hRule="exact" w:val="288"/>
        </w:trPr>
        <w:tc>
          <w:tcPr>
            <w:tcW w:w="1788" w:type="pct"/>
          </w:tcPr>
          <w:p w14:paraId="6A729F00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13" w:type="pct"/>
          </w:tcPr>
          <w:p w14:paraId="4A4AA16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C1F0DE4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E64A80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368E602B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F0C2CB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11CFD5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02FD2AA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550</w:t>
            </w:r>
          </w:p>
        </w:tc>
        <w:tc>
          <w:tcPr>
            <w:tcW w:w="317" w:type="pct"/>
          </w:tcPr>
          <w:p w14:paraId="35B1985A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792E914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0A894AA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06FF" w14:paraId="3404F6B5" w14:textId="77777777" w:rsidTr="00AF06FF">
        <w:trPr>
          <w:trHeight w:hRule="exact" w:val="288"/>
        </w:trPr>
        <w:tc>
          <w:tcPr>
            <w:tcW w:w="1788" w:type="pct"/>
          </w:tcPr>
          <w:p w14:paraId="746683A5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13" w:type="pct"/>
          </w:tcPr>
          <w:p w14:paraId="1BD5561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25481A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EFEC094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6E2ED098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505477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693579B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D9491B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550</w:t>
            </w:r>
          </w:p>
        </w:tc>
        <w:tc>
          <w:tcPr>
            <w:tcW w:w="317" w:type="pct"/>
          </w:tcPr>
          <w:p w14:paraId="27A6694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362290A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671537A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06FF" w14:paraId="2397D1F9" w14:textId="77777777" w:rsidTr="00AF06FF">
        <w:trPr>
          <w:trHeight w:hRule="exact" w:val="288"/>
        </w:trPr>
        <w:tc>
          <w:tcPr>
            <w:tcW w:w="1788" w:type="pct"/>
          </w:tcPr>
          <w:p w14:paraId="3D794CF4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13" w:type="pct"/>
          </w:tcPr>
          <w:p w14:paraId="718A0641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71ECEB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3EE34DA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746E634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550</w:t>
            </w:r>
          </w:p>
        </w:tc>
        <w:tc>
          <w:tcPr>
            <w:tcW w:w="313" w:type="pct"/>
          </w:tcPr>
          <w:p w14:paraId="49E2F9E6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399D070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EDE1108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0840508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265DFEBF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7F02A59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25F0CCF" w14:textId="77777777" w:rsidR="00A46922" w:rsidRDefault="00A46922" w:rsidP="00A46922">
      <w:pPr>
        <w:tabs>
          <w:tab w:val="left" w:pos="5715"/>
        </w:tabs>
        <w:spacing w:after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98"/>
        <w:gridCol w:w="575"/>
        <w:gridCol w:w="575"/>
        <w:gridCol w:w="577"/>
        <w:gridCol w:w="726"/>
        <w:gridCol w:w="577"/>
        <w:gridCol w:w="577"/>
        <w:gridCol w:w="577"/>
        <w:gridCol w:w="584"/>
        <w:gridCol w:w="579"/>
        <w:gridCol w:w="571"/>
      </w:tblGrid>
      <w:tr w:rsidR="00A46922" w14:paraId="152FD8FE" w14:textId="77777777" w:rsidTr="00194840">
        <w:trPr>
          <w:trHeight w:hRule="exact" w:val="1072"/>
        </w:trPr>
        <w:tc>
          <w:tcPr>
            <w:tcW w:w="1789" w:type="pct"/>
            <w:vMerge w:val="restart"/>
          </w:tcPr>
          <w:p w14:paraId="637B2263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lastRenderedPageBreak/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Bent Blade Grip</w:t>
            </w:r>
          </w:p>
          <w:p w14:paraId="05E30ADB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  <w:p w14:paraId="722433B2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3 days</w:t>
            </w:r>
          </w:p>
          <w:p w14:paraId="71E02015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3211" w:type="pct"/>
            <w:gridSpan w:val="10"/>
          </w:tcPr>
          <w:p w14:paraId="3E3BBF8A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jc w:val="center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DAY</w:t>
            </w:r>
          </w:p>
        </w:tc>
      </w:tr>
      <w:tr w:rsidR="00A46922" w14:paraId="2729956F" w14:textId="77777777" w:rsidTr="00194840">
        <w:trPr>
          <w:trHeight w:hRule="exact" w:val="721"/>
        </w:trPr>
        <w:tc>
          <w:tcPr>
            <w:tcW w:w="1789" w:type="pct"/>
            <w:vMerge/>
          </w:tcPr>
          <w:p w14:paraId="67A4432A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23B1999F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12" w:type="pct"/>
          </w:tcPr>
          <w:p w14:paraId="6F5F29CC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13" w:type="pct"/>
          </w:tcPr>
          <w:p w14:paraId="30D36A6D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394" w:type="pct"/>
          </w:tcPr>
          <w:p w14:paraId="39A6A00E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13" w:type="pct"/>
          </w:tcPr>
          <w:p w14:paraId="4857055D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13" w:type="pct"/>
          </w:tcPr>
          <w:p w14:paraId="4D75972D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13" w:type="pct"/>
          </w:tcPr>
          <w:p w14:paraId="333583BF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17" w:type="pct"/>
          </w:tcPr>
          <w:p w14:paraId="270C0D88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14" w:type="pct"/>
          </w:tcPr>
          <w:p w14:paraId="146FD767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  <w:tc>
          <w:tcPr>
            <w:tcW w:w="310" w:type="pct"/>
          </w:tcPr>
          <w:p w14:paraId="21A7385A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</w:tr>
      <w:tr w:rsidR="00AF06FF" w14:paraId="5C9800EE" w14:textId="77777777" w:rsidTr="00AF06FF">
        <w:trPr>
          <w:trHeight w:hRule="exact" w:val="288"/>
        </w:trPr>
        <w:tc>
          <w:tcPr>
            <w:tcW w:w="1789" w:type="pct"/>
          </w:tcPr>
          <w:p w14:paraId="01569AC5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12" w:type="pct"/>
          </w:tcPr>
          <w:p w14:paraId="727C2A11" w14:textId="77777777" w:rsidR="00AF06FF" w:rsidRDefault="00AF06FF" w:rsidP="00AF06FF">
            <w:pPr>
              <w:spacing w:after="0"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14:paraId="2066B85A" w14:textId="77777777" w:rsidR="00AF06FF" w:rsidRDefault="00AF06FF" w:rsidP="00AF06FF">
            <w:pPr>
              <w:spacing w:after="0"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1FBB228C" w14:textId="77777777" w:rsidR="00AF06FF" w:rsidRDefault="00AF06FF" w:rsidP="00AF06FF">
            <w:pPr>
              <w:spacing w:after="0"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</w:tcPr>
          <w:p w14:paraId="69292422" w14:textId="77777777" w:rsidR="00AF06FF" w:rsidRDefault="00AF06FF" w:rsidP="00AF06FF">
            <w:pPr>
              <w:spacing w:after="0"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6A5C0CEF" w14:textId="77777777" w:rsidR="00AF06FF" w:rsidRDefault="00AF06FF" w:rsidP="00AF06FF">
            <w:pPr>
              <w:spacing w:after="0"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68690BD5" w14:textId="77777777" w:rsidR="00AF06FF" w:rsidRDefault="00AF06FF" w:rsidP="00AF06FF">
            <w:pPr>
              <w:spacing w:after="0"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14:paraId="20F7D082" w14:textId="77777777" w:rsidR="00AF06FF" w:rsidRDefault="00AF06FF" w:rsidP="00AF06FF">
            <w:pPr>
              <w:spacing w:after="0"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317" w:type="pct"/>
          </w:tcPr>
          <w:p w14:paraId="5E06D4CE" w14:textId="77777777" w:rsidR="00AF06FF" w:rsidRDefault="00AF06FF" w:rsidP="00AF06FF">
            <w:pPr>
              <w:spacing w:after="0"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14:paraId="471ECAE9" w14:textId="77777777" w:rsidR="00AF06FF" w:rsidRDefault="00AF06FF" w:rsidP="00AF06FF">
            <w:pPr>
              <w:spacing w:after="0"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0" w:type="pct"/>
          </w:tcPr>
          <w:p w14:paraId="035B31F4" w14:textId="77777777" w:rsidR="00AF06FF" w:rsidRDefault="00AF06FF" w:rsidP="00AF06FF">
            <w:pPr>
              <w:spacing w:after="0" w:line="480" w:lineRule="auto"/>
              <w:rPr>
                <w:rFonts w:ascii="Times New Roman" w:hAnsi="Times New Roman" w:cs="Times New Roman"/>
              </w:rPr>
            </w:pPr>
          </w:p>
        </w:tc>
      </w:tr>
      <w:tr w:rsidR="00AF06FF" w14:paraId="19492B11" w14:textId="77777777" w:rsidTr="00AF06FF">
        <w:trPr>
          <w:trHeight w:hRule="exact" w:val="288"/>
        </w:trPr>
        <w:tc>
          <w:tcPr>
            <w:tcW w:w="1789" w:type="pct"/>
          </w:tcPr>
          <w:p w14:paraId="4E689981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12" w:type="pct"/>
          </w:tcPr>
          <w:p w14:paraId="1DD5CB0C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2DDB5564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267A27C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6CD161FC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7A8F2D0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777EF8D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F2DD3D4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1C246387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3B0B0118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0" w:type="pct"/>
          </w:tcPr>
          <w:p w14:paraId="3035C166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06FF" w14:paraId="1C038AC3" w14:textId="77777777" w:rsidTr="00AF06FF">
        <w:trPr>
          <w:trHeight w:hRule="exact" w:val="288"/>
        </w:trPr>
        <w:tc>
          <w:tcPr>
            <w:tcW w:w="1789" w:type="pct"/>
          </w:tcPr>
          <w:p w14:paraId="2705E9D1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50</w:t>
            </w:r>
          </w:p>
        </w:tc>
        <w:tc>
          <w:tcPr>
            <w:tcW w:w="312" w:type="pct"/>
          </w:tcPr>
          <w:p w14:paraId="28E7CB12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312" w:type="pct"/>
          </w:tcPr>
          <w:p w14:paraId="5F664AB4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313" w:type="pct"/>
          </w:tcPr>
          <w:p w14:paraId="724CBB12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394" w:type="pct"/>
          </w:tcPr>
          <w:p w14:paraId="04B1A006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313" w:type="pct"/>
          </w:tcPr>
          <w:p w14:paraId="2D54AAAC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313" w:type="pct"/>
          </w:tcPr>
          <w:p w14:paraId="24244D92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313" w:type="pct"/>
          </w:tcPr>
          <w:p w14:paraId="1FC09FA6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317" w:type="pct"/>
          </w:tcPr>
          <w:p w14:paraId="3BB97354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548A370E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0" w:type="pct"/>
          </w:tcPr>
          <w:p w14:paraId="556EF03F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06FF" w14:paraId="2F3123FA" w14:textId="77777777" w:rsidTr="00AF06FF">
        <w:trPr>
          <w:trHeight w:hRule="exact" w:val="288"/>
        </w:trPr>
        <w:tc>
          <w:tcPr>
            <w:tcW w:w="1789" w:type="pct"/>
          </w:tcPr>
          <w:p w14:paraId="4EEF2791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12" w:type="pct"/>
          </w:tcPr>
          <w:p w14:paraId="47CDBF84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3B38FCA0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4405F84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049D192F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9DBC577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F333236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A19FC24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700</w:t>
            </w:r>
          </w:p>
        </w:tc>
        <w:tc>
          <w:tcPr>
            <w:tcW w:w="317" w:type="pct"/>
          </w:tcPr>
          <w:p w14:paraId="21EA9F3C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40EB9671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0" w:type="pct"/>
          </w:tcPr>
          <w:p w14:paraId="28F73821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06FF" w14:paraId="71AF9F5A" w14:textId="77777777" w:rsidTr="00AF06FF">
        <w:trPr>
          <w:trHeight w:hRule="exact" w:val="288"/>
        </w:trPr>
        <w:tc>
          <w:tcPr>
            <w:tcW w:w="1789" w:type="pct"/>
          </w:tcPr>
          <w:p w14:paraId="0B3E0D6F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12" w:type="pct"/>
          </w:tcPr>
          <w:p w14:paraId="6696061B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24752F26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E9E8984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630E5615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8094842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725E3A4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39AF859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700</w:t>
            </w:r>
          </w:p>
        </w:tc>
        <w:tc>
          <w:tcPr>
            <w:tcW w:w="317" w:type="pct"/>
          </w:tcPr>
          <w:p w14:paraId="4B364C24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7D13EACC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0" w:type="pct"/>
          </w:tcPr>
          <w:p w14:paraId="00239FA1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06FF" w14:paraId="64945794" w14:textId="77777777" w:rsidTr="00AF06FF">
        <w:trPr>
          <w:trHeight w:hRule="exact" w:val="288"/>
        </w:trPr>
        <w:tc>
          <w:tcPr>
            <w:tcW w:w="1789" w:type="pct"/>
          </w:tcPr>
          <w:p w14:paraId="798144EB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12" w:type="pct"/>
          </w:tcPr>
          <w:p w14:paraId="6F3DD1F2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31AC2461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3FC73A2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76ECD1E2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700</w:t>
            </w:r>
          </w:p>
        </w:tc>
        <w:tc>
          <w:tcPr>
            <w:tcW w:w="313" w:type="pct"/>
          </w:tcPr>
          <w:p w14:paraId="763CC89A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4E8C5BE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0F6BEFF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550A2696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01771C31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0" w:type="pct"/>
          </w:tcPr>
          <w:p w14:paraId="51813328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29F0AA19" w14:textId="77777777" w:rsidR="00CA43C8" w:rsidRDefault="0045544A" w:rsidP="00AF06FF">
      <w:pPr>
        <w:spacing w:after="0"/>
      </w:pPr>
      <w:r>
        <w:t>Cognitive Domain: Comprehension</w:t>
      </w:r>
    </w:p>
    <w:p w14:paraId="10BA590D" w14:textId="77777777" w:rsidR="00A46922" w:rsidRPr="00CF0000" w:rsidRDefault="003B1EA2" w:rsidP="00AF06FF">
      <w:pPr>
        <w:spacing w:after="0"/>
      </w:pPr>
      <w:r>
        <w:t>Difficulty Level: Hard</w:t>
      </w:r>
    </w:p>
    <w:p w14:paraId="57F704A3" w14:textId="77777777" w:rsidR="00A46922" w:rsidRDefault="00A46922" w:rsidP="00A46922">
      <w:pPr>
        <w:pStyle w:val="ListParagraph"/>
        <w:tabs>
          <w:tab w:val="left" w:pos="5715"/>
        </w:tabs>
        <w:spacing w:after="0"/>
        <w:ind w:left="0"/>
        <w:rPr>
          <w:szCs w:val="24"/>
        </w:rPr>
      </w:pPr>
    </w:p>
    <w:p w14:paraId="3A79D4E8" w14:textId="77777777" w:rsidR="00A46922" w:rsidRDefault="00A46922" w:rsidP="00A46922">
      <w:pPr>
        <w:pStyle w:val="ListParagraph"/>
        <w:tabs>
          <w:tab w:val="left" w:pos="5715"/>
        </w:tabs>
        <w:spacing w:after="0"/>
        <w:ind w:left="0"/>
        <w:rPr>
          <w:szCs w:val="24"/>
        </w:rPr>
      </w:pPr>
      <w:r>
        <w:rPr>
          <w:szCs w:val="24"/>
        </w:rPr>
        <w:t>14.</w:t>
      </w:r>
    </w:p>
    <w:tbl>
      <w:tblPr>
        <w:tblStyle w:val="TableGrid"/>
        <w:tblW w:w="5051" w:type="pct"/>
        <w:tblLook w:val="04A0" w:firstRow="1" w:lastRow="0" w:firstColumn="1" w:lastColumn="0" w:noHBand="0" w:noVBand="1"/>
      </w:tblPr>
      <w:tblGrid>
        <w:gridCol w:w="2929"/>
        <w:gridCol w:w="797"/>
        <w:gridCol w:w="797"/>
        <w:gridCol w:w="799"/>
        <w:gridCol w:w="873"/>
        <w:gridCol w:w="607"/>
        <w:gridCol w:w="607"/>
        <w:gridCol w:w="607"/>
        <w:gridCol w:w="680"/>
        <w:gridCol w:w="614"/>
      </w:tblGrid>
      <w:tr w:rsidR="00A46922" w14:paraId="05874263" w14:textId="77777777" w:rsidTr="009F1822">
        <w:trPr>
          <w:trHeight w:val="1103"/>
        </w:trPr>
        <w:tc>
          <w:tcPr>
            <w:tcW w:w="1573" w:type="pct"/>
            <w:vMerge w:val="restart"/>
          </w:tcPr>
          <w:p w14:paraId="6EE98D23" w14:textId="77777777" w:rsidR="00A46922" w:rsidRPr="001D5667" w:rsidRDefault="00A46922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Component </w:t>
            </w:r>
            <w:r>
              <w:rPr>
                <w:rFonts w:ascii="Times New Roman" w:hAnsi="Times New Roman" w:cs="Times New Roman"/>
                <w:b/>
                <w:szCs w:val="24"/>
              </w:rPr>
              <w:t>K</w:t>
            </w: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14:paraId="10D87526" w14:textId="77777777" w:rsidR="00A46922" w:rsidRPr="001D5667" w:rsidRDefault="00A46922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Low level code: 1</w:t>
            </w:r>
          </w:p>
          <w:p w14:paraId="5B12E8FA" w14:textId="77777777" w:rsidR="00A46922" w:rsidRPr="001D5667" w:rsidRDefault="00A46922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Lead time: 2 </w:t>
            </w:r>
            <w:r w:rsidRPr="001D5667">
              <w:rPr>
                <w:rFonts w:ascii="Times New Roman" w:hAnsi="Times New Roman" w:cs="Times New Roman"/>
                <w:b/>
                <w:szCs w:val="24"/>
              </w:rPr>
              <w:t>weeks</w:t>
            </w:r>
          </w:p>
          <w:p w14:paraId="7F80A52B" w14:textId="77777777" w:rsidR="00A46922" w:rsidRDefault="00A46922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Lot size: 200</w:t>
            </w:r>
          </w:p>
        </w:tc>
        <w:tc>
          <w:tcPr>
            <w:tcW w:w="3427" w:type="pct"/>
            <w:gridSpan w:val="9"/>
          </w:tcPr>
          <w:p w14:paraId="054D6779" w14:textId="77777777" w:rsidR="00A46922" w:rsidRPr="00194840" w:rsidRDefault="00BE1C05" w:rsidP="00AF06FF">
            <w:pPr>
              <w:pStyle w:val="ListParagraph"/>
              <w:keepNext/>
              <w:keepLines/>
              <w:tabs>
                <w:tab w:val="left" w:pos="5715"/>
              </w:tabs>
              <w:spacing w:before="200" w:after="0" w:line="480" w:lineRule="auto"/>
              <w:ind w:left="0"/>
              <w:jc w:val="center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WEEK</w:t>
            </w:r>
          </w:p>
        </w:tc>
      </w:tr>
      <w:tr w:rsidR="00A46922" w14:paraId="6D968C7D" w14:textId="77777777" w:rsidTr="00AF06FF">
        <w:trPr>
          <w:trHeight w:val="1102"/>
        </w:trPr>
        <w:tc>
          <w:tcPr>
            <w:tcW w:w="1573" w:type="pct"/>
            <w:vMerge/>
          </w:tcPr>
          <w:p w14:paraId="310A70A3" w14:textId="77777777" w:rsidR="00A46922" w:rsidRDefault="00A46922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28" w:type="pct"/>
          </w:tcPr>
          <w:p w14:paraId="788FD82E" w14:textId="77777777" w:rsidR="00A46922" w:rsidRPr="00194840" w:rsidRDefault="00BE1C05" w:rsidP="00AF06FF">
            <w:pPr>
              <w:pStyle w:val="ListParagraph"/>
              <w:keepNext/>
              <w:keepLines/>
              <w:tabs>
                <w:tab w:val="left" w:pos="5715"/>
              </w:tabs>
              <w:spacing w:before="200" w:after="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428" w:type="pct"/>
          </w:tcPr>
          <w:p w14:paraId="41655B0A" w14:textId="77777777" w:rsidR="00A46922" w:rsidRPr="00194840" w:rsidRDefault="00BE1C05" w:rsidP="00AF06FF">
            <w:pPr>
              <w:pStyle w:val="ListParagraph"/>
              <w:keepNext/>
              <w:keepLines/>
              <w:tabs>
                <w:tab w:val="left" w:pos="5715"/>
              </w:tabs>
              <w:spacing w:before="200" w:after="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429" w:type="pct"/>
          </w:tcPr>
          <w:p w14:paraId="6862720F" w14:textId="77777777" w:rsidR="00A46922" w:rsidRPr="00194840" w:rsidRDefault="00BE1C05" w:rsidP="00AF06FF">
            <w:pPr>
              <w:pStyle w:val="ListParagraph"/>
              <w:keepNext/>
              <w:keepLines/>
              <w:tabs>
                <w:tab w:val="left" w:pos="5715"/>
              </w:tabs>
              <w:spacing w:before="200" w:after="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469" w:type="pct"/>
          </w:tcPr>
          <w:p w14:paraId="23BEAB14" w14:textId="77777777" w:rsidR="00A46922" w:rsidRPr="00194840" w:rsidRDefault="00BE1C05" w:rsidP="00AF06FF">
            <w:pPr>
              <w:pStyle w:val="ListParagraph"/>
              <w:keepNext/>
              <w:keepLines/>
              <w:tabs>
                <w:tab w:val="left" w:pos="5715"/>
              </w:tabs>
              <w:spacing w:before="200" w:after="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26" w:type="pct"/>
          </w:tcPr>
          <w:p w14:paraId="64B5DAE1" w14:textId="77777777" w:rsidR="00A46922" w:rsidRPr="00194840" w:rsidRDefault="00BE1C05" w:rsidP="00AF06FF">
            <w:pPr>
              <w:pStyle w:val="ListParagraph"/>
              <w:keepNext/>
              <w:keepLines/>
              <w:tabs>
                <w:tab w:val="left" w:pos="5715"/>
              </w:tabs>
              <w:spacing w:before="200" w:after="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26" w:type="pct"/>
          </w:tcPr>
          <w:p w14:paraId="2F9AE7EB" w14:textId="77777777" w:rsidR="00A46922" w:rsidRPr="00194840" w:rsidRDefault="00BE1C05" w:rsidP="00AF06FF">
            <w:pPr>
              <w:pStyle w:val="ListParagraph"/>
              <w:keepNext/>
              <w:keepLines/>
              <w:tabs>
                <w:tab w:val="left" w:pos="5715"/>
              </w:tabs>
              <w:spacing w:before="200" w:after="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26" w:type="pct"/>
          </w:tcPr>
          <w:p w14:paraId="64BFF7B6" w14:textId="77777777" w:rsidR="00A46922" w:rsidRPr="00194840" w:rsidRDefault="00BE1C05" w:rsidP="00AF06FF">
            <w:pPr>
              <w:pStyle w:val="ListParagraph"/>
              <w:keepNext/>
              <w:keepLines/>
              <w:tabs>
                <w:tab w:val="left" w:pos="5715"/>
              </w:tabs>
              <w:spacing w:before="200" w:after="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65" w:type="pct"/>
          </w:tcPr>
          <w:p w14:paraId="338EFD0D" w14:textId="77777777" w:rsidR="00A46922" w:rsidRPr="00194840" w:rsidRDefault="00BE1C05" w:rsidP="00AF06FF">
            <w:pPr>
              <w:pStyle w:val="ListParagraph"/>
              <w:keepNext/>
              <w:keepLines/>
              <w:tabs>
                <w:tab w:val="left" w:pos="5715"/>
              </w:tabs>
              <w:spacing w:before="200" w:after="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30" w:type="pct"/>
          </w:tcPr>
          <w:p w14:paraId="0F8E9FD6" w14:textId="77777777" w:rsidR="00A46922" w:rsidRPr="00194840" w:rsidRDefault="00BE1C05" w:rsidP="00AF06FF">
            <w:pPr>
              <w:pStyle w:val="ListParagraph"/>
              <w:keepNext/>
              <w:keepLines/>
              <w:tabs>
                <w:tab w:val="left" w:pos="5715"/>
              </w:tabs>
              <w:spacing w:before="200" w:after="0" w:line="480" w:lineRule="auto"/>
              <w:ind w:left="0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</w:tr>
      <w:tr w:rsidR="00AF06FF" w14:paraId="5A0B9C46" w14:textId="77777777" w:rsidTr="00AF06FF">
        <w:tc>
          <w:tcPr>
            <w:tcW w:w="1573" w:type="pct"/>
          </w:tcPr>
          <w:p w14:paraId="439876A5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428" w:type="pct"/>
          </w:tcPr>
          <w:p w14:paraId="4B0C6CAF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55</w:t>
            </w:r>
          </w:p>
        </w:tc>
        <w:tc>
          <w:tcPr>
            <w:tcW w:w="428" w:type="pct"/>
          </w:tcPr>
          <w:p w14:paraId="36B26020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75</w:t>
            </w:r>
          </w:p>
        </w:tc>
        <w:tc>
          <w:tcPr>
            <w:tcW w:w="429" w:type="pct"/>
          </w:tcPr>
          <w:p w14:paraId="741E6A56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80</w:t>
            </w:r>
          </w:p>
        </w:tc>
        <w:tc>
          <w:tcPr>
            <w:tcW w:w="469" w:type="pct"/>
          </w:tcPr>
          <w:p w14:paraId="4DE266B8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120</w:t>
            </w:r>
          </w:p>
        </w:tc>
        <w:tc>
          <w:tcPr>
            <w:tcW w:w="326" w:type="pct"/>
          </w:tcPr>
          <w:p w14:paraId="018B75E4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65</w:t>
            </w:r>
          </w:p>
        </w:tc>
        <w:tc>
          <w:tcPr>
            <w:tcW w:w="326" w:type="pct"/>
          </w:tcPr>
          <w:p w14:paraId="5E366585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50 </w:t>
            </w:r>
          </w:p>
        </w:tc>
        <w:tc>
          <w:tcPr>
            <w:tcW w:w="326" w:type="pct"/>
          </w:tcPr>
          <w:p w14:paraId="67E19A46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365" w:type="pct"/>
          </w:tcPr>
          <w:p w14:paraId="54E85781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</w:t>
            </w:r>
          </w:p>
        </w:tc>
        <w:tc>
          <w:tcPr>
            <w:tcW w:w="330" w:type="pct"/>
          </w:tcPr>
          <w:p w14:paraId="7071D52A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35</w:t>
            </w:r>
          </w:p>
        </w:tc>
      </w:tr>
      <w:tr w:rsidR="00AF06FF" w14:paraId="2C2F8A0E" w14:textId="77777777" w:rsidTr="00AF06FF">
        <w:tc>
          <w:tcPr>
            <w:tcW w:w="1573" w:type="pct"/>
          </w:tcPr>
          <w:p w14:paraId="0A77188D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428" w:type="pct"/>
          </w:tcPr>
          <w:p w14:paraId="15F59B03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200</w:t>
            </w:r>
          </w:p>
        </w:tc>
        <w:tc>
          <w:tcPr>
            <w:tcW w:w="428" w:type="pct"/>
          </w:tcPr>
          <w:p w14:paraId="0A488800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200</w:t>
            </w:r>
          </w:p>
        </w:tc>
        <w:tc>
          <w:tcPr>
            <w:tcW w:w="429" w:type="pct"/>
          </w:tcPr>
          <w:p w14:paraId="1B962D89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9" w:type="pct"/>
          </w:tcPr>
          <w:p w14:paraId="6B5DA9D3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26" w:type="pct"/>
          </w:tcPr>
          <w:p w14:paraId="0348E151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26" w:type="pct"/>
          </w:tcPr>
          <w:p w14:paraId="1DF89600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26" w:type="pct"/>
          </w:tcPr>
          <w:p w14:paraId="649F52F8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200</w:t>
            </w:r>
          </w:p>
        </w:tc>
        <w:tc>
          <w:tcPr>
            <w:tcW w:w="365" w:type="pct"/>
          </w:tcPr>
          <w:p w14:paraId="4F3EE430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0" w:type="pct"/>
          </w:tcPr>
          <w:p w14:paraId="3AC4D516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06FF" w14:paraId="1E68B817" w14:textId="77777777" w:rsidTr="00AF06FF">
        <w:tc>
          <w:tcPr>
            <w:tcW w:w="1573" w:type="pct"/>
          </w:tcPr>
          <w:p w14:paraId="36D0057E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50</w:t>
            </w:r>
          </w:p>
        </w:tc>
        <w:tc>
          <w:tcPr>
            <w:tcW w:w="428" w:type="pct"/>
          </w:tcPr>
          <w:p w14:paraId="656F7469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195</w:t>
            </w:r>
          </w:p>
        </w:tc>
        <w:tc>
          <w:tcPr>
            <w:tcW w:w="428" w:type="pct"/>
          </w:tcPr>
          <w:p w14:paraId="7FD1BE7A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320</w:t>
            </w:r>
          </w:p>
        </w:tc>
        <w:tc>
          <w:tcPr>
            <w:tcW w:w="429" w:type="pct"/>
          </w:tcPr>
          <w:p w14:paraId="2C854276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240</w:t>
            </w:r>
          </w:p>
        </w:tc>
        <w:tc>
          <w:tcPr>
            <w:tcW w:w="469" w:type="pct"/>
          </w:tcPr>
          <w:p w14:paraId="0F537153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120</w:t>
            </w:r>
          </w:p>
        </w:tc>
        <w:tc>
          <w:tcPr>
            <w:tcW w:w="326" w:type="pct"/>
          </w:tcPr>
          <w:p w14:paraId="0F2F496F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55</w:t>
            </w:r>
          </w:p>
        </w:tc>
        <w:tc>
          <w:tcPr>
            <w:tcW w:w="326" w:type="pct"/>
          </w:tcPr>
          <w:p w14:paraId="2420D75B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326" w:type="pct"/>
          </w:tcPr>
          <w:p w14:paraId="1AF28219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135</w:t>
            </w:r>
          </w:p>
        </w:tc>
        <w:tc>
          <w:tcPr>
            <w:tcW w:w="365" w:type="pct"/>
          </w:tcPr>
          <w:p w14:paraId="6475A9DC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95</w:t>
            </w:r>
          </w:p>
        </w:tc>
        <w:tc>
          <w:tcPr>
            <w:tcW w:w="330" w:type="pct"/>
          </w:tcPr>
          <w:p w14:paraId="11024048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</w:tr>
      <w:tr w:rsidR="00AF06FF" w14:paraId="2D6F204A" w14:textId="77777777" w:rsidTr="00AF06FF">
        <w:tc>
          <w:tcPr>
            <w:tcW w:w="1573" w:type="pct"/>
          </w:tcPr>
          <w:p w14:paraId="326B0B18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428" w:type="pct"/>
          </w:tcPr>
          <w:p w14:paraId="4F956F29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28" w:type="pct"/>
          </w:tcPr>
          <w:p w14:paraId="32D650C3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29" w:type="pct"/>
          </w:tcPr>
          <w:p w14:paraId="62E50CA6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9" w:type="pct"/>
          </w:tcPr>
          <w:p w14:paraId="082324E9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26" w:type="pct"/>
          </w:tcPr>
          <w:p w14:paraId="474BA1A3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26" w:type="pct"/>
          </w:tcPr>
          <w:p w14:paraId="3B84BD63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26" w:type="pct"/>
          </w:tcPr>
          <w:p w14:paraId="6E624A44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65</w:t>
            </w:r>
          </w:p>
        </w:tc>
        <w:tc>
          <w:tcPr>
            <w:tcW w:w="365" w:type="pct"/>
          </w:tcPr>
          <w:p w14:paraId="4BC80199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0" w:type="pct"/>
          </w:tcPr>
          <w:p w14:paraId="52F21DD4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06FF" w14:paraId="32DED1F6" w14:textId="77777777" w:rsidTr="00AF06FF">
        <w:tc>
          <w:tcPr>
            <w:tcW w:w="1573" w:type="pct"/>
          </w:tcPr>
          <w:p w14:paraId="1B367B4B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428" w:type="pct"/>
          </w:tcPr>
          <w:p w14:paraId="1424BFDE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200</w:t>
            </w:r>
          </w:p>
        </w:tc>
        <w:tc>
          <w:tcPr>
            <w:tcW w:w="428" w:type="pct"/>
          </w:tcPr>
          <w:p w14:paraId="60E17665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29" w:type="pct"/>
          </w:tcPr>
          <w:p w14:paraId="4487FD39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9" w:type="pct"/>
          </w:tcPr>
          <w:p w14:paraId="300A4934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26" w:type="pct"/>
          </w:tcPr>
          <w:p w14:paraId="15A70D09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26" w:type="pct"/>
          </w:tcPr>
          <w:p w14:paraId="44ABCE23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26" w:type="pct"/>
          </w:tcPr>
          <w:p w14:paraId="0E0FF394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200</w:t>
            </w:r>
          </w:p>
        </w:tc>
        <w:tc>
          <w:tcPr>
            <w:tcW w:w="365" w:type="pct"/>
          </w:tcPr>
          <w:p w14:paraId="15002699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0" w:type="pct"/>
          </w:tcPr>
          <w:p w14:paraId="41D5670A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06FF" w14:paraId="13EC90B1" w14:textId="77777777" w:rsidTr="00AF06FF">
        <w:tc>
          <w:tcPr>
            <w:tcW w:w="1573" w:type="pct"/>
          </w:tcPr>
          <w:p w14:paraId="2929905A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428" w:type="pct"/>
          </w:tcPr>
          <w:p w14:paraId="3A939933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28" w:type="pct"/>
          </w:tcPr>
          <w:p w14:paraId="4B68FE76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29" w:type="pct"/>
          </w:tcPr>
          <w:p w14:paraId="15F6D2E8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9" w:type="pct"/>
          </w:tcPr>
          <w:p w14:paraId="3905C02F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26" w:type="pct"/>
          </w:tcPr>
          <w:p w14:paraId="2CAAA3DE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200</w:t>
            </w:r>
          </w:p>
        </w:tc>
        <w:tc>
          <w:tcPr>
            <w:tcW w:w="326" w:type="pct"/>
          </w:tcPr>
          <w:p w14:paraId="295D387E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26" w:type="pct"/>
          </w:tcPr>
          <w:p w14:paraId="784D0021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5" w:type="pct"/>
          </w:tcPr>
          <w:p w14:paraId="3D0AE155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0" w:type="pct"/>
          </w:tcPr>
          <w:p w14:paraId="657350B8" w14:textId="77777777" w:rsidR="00AF06FF" w:rsidRDefault="00AF06FF" w:rsidP="00AF06FF">
            <w:pPr>
              <w:pStyle w:val="ListParagraph"/>
              <w:tabs>
                <w:tab w:val="left" w:pos="5715"/>
              </w:tabs>
              <w:spacing w:after="0"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757794B7" w14:textId="77777777" w:rsidR="00A46922" w:rsidRDefault="0024652F" w:rsidP="00AF06FF">
      <w:pPr>
        <w:spacing w:after="0"/>
      </w:pPr>
      <w:r>
        <w:t>Assumes</w:t>
      </w:r>
      <w:r w:rsidR="00A46922">
        <w:t xml:space="preserve"> a planned order release was scheduled in </w:t>
      </w:r>
      <w:r w:rsidR="00CA43C8">
        <w:t>W</w:t>
      </w:r>
      <w:r w:rsidR="00A46922">
        <w:t>eek 1</w:t>
      </w:r>
      <w:r>
        <w:t>.</w:t>
      </w:r>
    </w:p>
    <w:p w14:paraId="07911616" w14:textId="77777777" w:rsidR="00CA43C8" w:rsidRDefault="0045544A" w:rsidP="00A46922">
      <w:pPr>
        <w:spacing w:after="0"/>
      </w:pPr>
      <w:r>
        <w:t>Cognitive Domain: Comprehension</w:t>
      </w:r>
    </w:p>
    <w:p w14:paraId="64090928" w14:textId="77777777" w:rsidR="00A46922" w:rsidRPr="00CF0000" w:rsidRDefault="00F069FA" w:rsidP="00A46922">
      <w:pPr>
        <w:spacing w:after="0"/>
      </w:pPr>
      <w:r>
        <w:t>Difficulty Level: Medium</w:t>
      </w:r>
    </w:p>
    <w:p w14:paraId="49B12217" w14:textId="77777777" w:rsidR="00A46922" w:rsidRDefault="00A46922" w:rsidP="00A46922">
      <w:pPr>
        <w:tabs>
          <w:tab w:val="left" w:pos="5715"/>
        </w:tabs>
        <w:spacing w:after="0"/>
      </w:pPr>
    </w:p>
    <w:p w14:paraId="2B75AF0A" w14:textId="77777777" w:rsidR="00A46922" w:rsidRDefault="00A46922" w:rsidP="00A46922">
      <w:pPr>
        <w:tabs>
          <w:tab w:val="left" w:pos="5715"/>
        </w:tabs>
        <w:spacing w:after="0"/>
      </w:pPr>
      <w:r>
        <w:t>15.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99"/>
        <w:gridCol w:w="577"/>
        <w:gridCol w:w="577"/>
        <w:gridCol w:w="577"/>
        <w:gridCol w:w="728"/>
        <w:gridCol w:w="577"/>
        <w:gridCol w:w="577"/>
        <w:gridCol w:w="577"/>
        <w:gridCol w:w="577"/>
        <w:gridCol w:w="577"/>
        <w:gridCol w:w="573"/>
      </w:tblGrid>
      <w:tr w:rsidR="00A46922" w14:paraId="6CE65539" w14:textId="77777777" w:rsidTr="009F1822">
        <w:trPr>
          <w:trHeight w:val="1103"/>
        </w:trPr>
        <w:tc>
          <w:tcPr>
            <w:tcW w:w="1790" w:type="pct"/>
            <w:vMerge w:val="restart"/>
          </w:tcPr>
          <w:p w14:paraId="5CC8CE93" w14:textId="77777777" w:rsidR="00A46922" w:rsidRPr="001D5667" w:rsidRDefault="00A46922" w:rsidP="0038072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lastRenderedPageBreak/>
              <w:t>Product P</w:t>
            </w:r>
          </w:p>
          <w:p w14:paraId="1EA9C33B" w14:textId="77777777" w:rsidR="00A46922" w:rsidRPr="001D5667" w:rsidRDefault="00A46922" w:rsidP="0038072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Low level code: 0</w:t>
            </w:r>
          </w:p>
          <w:p w14:paraId="71B38280" w14:textId="77777777" w:rsidR="00A46922" w:rsidRPr="001D5667" w:rsidRDefault="00A46922" w:rsidP="0038072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Lead time: 1</w:t>
            </w:r>
            <w:r w:rsidR="003B1EA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</w:rPr>
              <w:t>week</w:t>
            </w:r>
          </w:p>
          <w:p w14:paraId="0EA26110" w14:textId="77777777" w:rsidR="00A46922" w:rsidRDefault="00A46922" w:rsidP="0038072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Lot size: </w:t>
            </w:r>
            <w:r w:rsidR="000E2E8D">
              <w:rPr>
                <w:rFonts w:ascii="Times New Roman" w:hAnsi="Times New Roman" w:cs="Times New Roman"/>
                <w:b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Cs w:val="24"/>
              </w:rPr>
              <w:t>-week fixed period ordering</w:t>
            </w:r>
          </w:p>
        </w:tc>
        <w:tc>
          <w:tcPr>
            <w:tcW w:w="3210" w:type="pct"/>
            <w:gridSpan w:val="10"/>
          </w:tcPr>
          <w:p w14:paraId="06726055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WEEK</w:t>
            </w:r>
          </w:p>
        </w:tc>
      </w:tr>
      <w:tr w:rsidR="00A46922" w14:paraId="3930D885" w14:textId="77777777" w:rsidTr="009F1822">
        <w:trPr>
          <w:trHeight w:val="1102"/>
        </w:trPr>
        <w:tc>
          <w:tcPr>
            <w:tcW w:w="1790" w:type="pct"/>
            <w:vMerge/>
          </w:tcPr>
          <w:p w14:paraId="5B605C53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AC2B64B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13" w:type="pct"/>
          </w:tcPr>
          <w:p w14:paraId="3AD8226E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13" w:type="pct"/>
          </w:tcPr>
          <w:p w14:paraId="10AD9EDF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395" w:type="pct"/>
          </w:tcPr>
          <w:p w14:paraId="6FB47A5F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13" w:type="pct"/>
          </w:tcPr>
          <w:p w14:paraId="79C7728A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13" w:type="pct"/>
          </w:tcPr>
          <w:p w14:paraId="738204DA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13" w:type="pct"/>
          </w:tcPr>
          <w:p w14:paraId="5E010E9D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13" w:type="pct"/>
          </w:tcPr>
          <w:p w14:paraId="699A7AC5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13" w:type="pct"/>
          </w:tcPr>
          <w:p w14:paraId="6664BA52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  <w:tc>
          <w:tcPr>
            <w:tcW w:w="311" w:type="pct"/>
          </w:tcPr>
          <w:p w14:paraId="414CC510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</w:tr>
      <w:tr w:rsidR="00AF06FF" w14:paraId="3DF7E85D" w14:textId="77777777" w:rsidTr="009F1822">
        <w:tc>
          <w:tcPr>
            <w:tcW w:w="1790" w:type="pct"/>
          </w:tcPr>
          <w:p w14:paraId="21EF3AC3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13" w:type="pct"/>
          </w:tcPr>
          <w:p w14:paraId="71AE198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313" w:type="pct"/>
          </w:tcPr>
          <w:p w14:paraId="3F15AC2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313" w:type="pct"/>
          </w:tcPr>
          <w:p w14:paraId="3D7A2DD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395" w:type="pct"/>
          </w:tcPr>
          <w:p w14:paraId="133E14A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130</w:t>
            </w:r>
          </w:p>
        </w:tc>
        <w:tc>
          <w:tcPr>
            <w:tcW w:w="313" w:type="pct"/>
          </w:tcPr>
          <w:p w14:paraId="4FAB52AA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65</w:t>
            </w:r>
          </w:p>
        </w:tc>
        <w:tc>
          <w:tcPr>
            <w:tcW w:w="313" w:type="pct"/>
          </w:tcPr>
          <w:p w14:paraId="7A8F113B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75 </w:t>
            </w:r>
          </w:p>
        </w:tc>
        <w:tc>
          <w:tcPr>
            <w:tcW w:w="313" w:type="pct"/>
          </w:tcPr>
          <w:p w14:paraId="5D94FD9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313" w:type="pct"/>
          </w:tcPr>
          <w:p w14:paraId="37D17F1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</w:t>
            </w:r>
          </w:p>
        </w:tc>
        <w:tc>
          <w:tcPr>
            <w:tcW w:w="313" w:type="pct"/>
          </w:tcPr>
          <w:p w14:paraId="7B068600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</w:t>
            </w:r>
          </w:p>
        </w:tc>
        <w:tc>
          <w:tcPr>
            <w:tcW w:w="311" w:type="pct"/>
          </w:tcPr>
          <w:p w14:paraId="444FA19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55</w:t>
            </w:r>
          </w:p>
        </w:tc>
      </w:tr>
      <w:tr w:rsidR="00AF06FF" w14:paraId="7B4641B0" w14:textId="77777777" w:rsidTr="009F1822">
        <w:tc>
          <w:tcPr>
            <w:tcW w:w="1790" w:type="pct"/>
          </w:tcPr>
          <w:p w14:paraId="6A9A19F0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13" w:type="pct"/>
          </w:tcPr>
          <w:p w14:paraId="34E20A71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EB76D5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DEB5A3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95" w:type="pct"/>
          </w:tcPr>
          <w:p w14:paraId="08F1744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206C8BF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3" w:type="pct"/>
          </w:tcPr>
          <w:p w14:paraId="49501204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FCFF9FF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3" w:type="pct"/>
          </w:tcPr>
          <w:p w14:paraId="08B67D9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BFD9892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1" w:type="pct"/>
          </w:tcPr>
          <w:p w14:paraId="2AD2FD25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06FF" w14:paraId="7FE73A42" w14:textId="77777777" w:rsidTr="009F1822">
        <w:tc>
          <w:tcPr>
            <w:tcW w:w="1790" w:type="pct"/>
          </w:tcPr>
          <w:p w14:paraId="5153078E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200</w:t>
            </w:r>
          </w:p>
        </w:tc>
        <w:tc>
          <w:tcPr>
            <w:tcW w:w="313" w:type="pct"/>
          </w:tcPr>
          <w:p w14:paraId="7955ADE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3" w:type="pct"/>
          </w:tcPr>
          <w:p w14:paraId="66FE20A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313" w:type="pct"/>
          </w:tcPr>
          <w:p w14:paraId="3E38AD6B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130</w:t>
            </w:r>
          </w:p>
        </w:tc>
        <w:tc>
          <w:tcPr>
            <w:tcW w:w="395" w:type="pct"/>
          </w:tcPr>
          <w:p w14:paraId="1F61C58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04E395DA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75</w:t>
            </w:r>
          </w:p>
        </w:tc>
        <w:tc>
          <w:tcPr>
            <w:tcW w:w="313" w:type="pct"/>
          </w:tcPr>
          <w:p w14:paraId="29F87C7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3CCB20B8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</w:t>
            </w:r>
          </w:p>
        </w:tc>
        <w:tc>
          <w:tcPr>
            <w:tcW w:w="313" w:type="pct"/>
          </w:tcPr>
          <w:p w14:paraId="57B2FD9F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08B8A13F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2E0E9141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06FF" w14:paraId="0DD50CA8" w14:textId="77777777" w:rsidTr="00194840">
        <w:trPr>
          <w:trHeight w:val="50"/>
        </w:trPr>
        <w:tc>
          <w:tcPr>
            <w:tcW w:w="1790" w:type="pct"/>
          </w:tcPr>
          <w:p w14:paraId="64B2F966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13" w:type="pct"/>
          </w:tcPr>
          <w:p w14:paraId="4116AEF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E43560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8484700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395" w:type="pct"/>
          </w:tcPr>
          <w:p w14:paraId="27D8998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130</w:t>
            </w:r>
          </w:p>
        </w:tc>
        <w:tc>
          <w:tcPr>
            <w:tcW w:w="313" w:type="pct"/>
          </w:tcPr>
          <w:p w14:paraId="3B86914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65</w:t>
            </w:r>
          </w:p>
        </w:tc>
        <w:tc>
          <w:tcPr>
            <w:tcW w:w="313" w:type="pct"/>
          </w:tcPr>
          <w:p w14:paraId="34813F31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75</w:t>
            </w:r>
          </w:p>
        </w:tc>
        <w:tc>
          <w:tcPr>
            <w:tcW w:w="313" w:type="pct"/>
          </w:tcPr>
          <w:p w14:paraId="5D621D2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313" w:type="pct"/>
          </w:tcPr>
          <w:p w14:paraId="18065A82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</w:t>
            </w:r>
          </w:p>
        </w:tc>
        <w:tc>
          <w:tcPr>
            <w:tcW w:w="313" w:type="pct"/>
          </w:tcPr>
          <w:p w14:paraId="46CAFD2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</w:t>
            </w:r>
          </w:p>
        </w:tc>
        <w:tc>
          <w:tcPr>
            <w:tcW w:w="311" w:type="pct"/>
          </w:tcPr>
          <w:p w14:paraId="745F79EA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55</w:t>
            </w:r>
          </w:p>
        </w:tc>
      </w:tr>
      <w:tr w:rsidR="00AF06FF" w14:paraId="7CFE3B22" w14:textId="77777777" w:rsidTr="009F1822">
        <w:tc>
          <w:tcPr>
            <w:tcW w:w="1790" w:type="pct"/>
          </w:tcPr>
          <w:p w14:paraId="41534C3E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13" w:type="pct"/>
          </w:tcPr>
          <w:p w14:paraId="33A0BDB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89BE5F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FD2C4B8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95" w:type="pct"/>
          </w:tcPr>
          <w:p w14:paraId="63D1AE51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E1953B5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3" w:type="pct"/>
          </w:tcPr>
          <w:p w14:paraId="2CAD3161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B4C1C00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3" w:type="pct"/>
          </w:tcPr>
          <w:p w14:paraId="01DAE39A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55A35E1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1" w:type="pct"/>
          </w:tcPr>
          <w:p w14:paraId="30D1D5A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06FF" w14:paraId="17C0C33C" w14:textId="77777777" w:rsidTr="009F1822">
        <w:tc>
          <w:tcPr>
            <w:tcW w:w="1790" w:type="pct"/>
          </w:tcPr>
          <w:p w14:paraId="402F94E4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13" w:type="pct"/>
          </w:tcPr>
          <w:p w14:paraId="7C6FCD4F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682451C6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3" w:type="pct"/>
          </w:tcPr>
          <w:p w14:paraId="5461FF5B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5" w:type="pct"/>
          </w:tcPr>
          <w:p w14:paraId="4E8E2B8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3" w:type="pct"/>
          </w:tcPr>
          <w:p w14:paraId="3F28182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0348384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3" w:type="pct"/>
          </w:tcPr>
          <w:p w14:paraId="79A61A85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45449AA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3" w:type="pct"/>
          </w:tcPr>
          <w:p w14:paraId="609AF5D1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" w:type="pct"/>
          </w:tcPr>
          <w:p w14:paraId="33D544E5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590E978F" w14:textId="77777777" w:rsidR="00CA43C8" w:rsidRDefault="0045544A" w:rsidP="00A46922">
      <w:pPr>
        <w:spacing w:after="0"/>
      </w:pPr>
      <w:r>
        <w:t>Cognitive Domain: Comprehension</w:t>
      </w:r>
    </w:p>
    <w:p w14:paraId="1FD91CB9" w14:textId="77777777" w:rsidR="00A46922" w:rsidRPr="00CF0000" w:rsidRDefault="00F069FA" w:rsidP="00A46922">
      <w:pPr>
        <w:spacing w:after="0"/>
      </w:pPr>
      <w:r>
        <w:t>Difficulty Level: Medium</w:t>
      </w:r>
    </w:p>
    <w:p w14:paraId="672F9B87" w14:textId="77777777" w:rsidR="00A46922" w:rsidRDefault="00A46922" w:rsidP="00A46922">
      <w:pPr>
        <w:tabs>
          <w:tab w:val="left" w:pos="5715"/>
        </w:tabs>
        <w:spacing w:after="0"/>
      </w:pPr>
    </w:p>
    <w:p w14:paraId="286E7E55" w14:textId="77777777" w:rsidR="00A46922" w:rsidRDefault="00A46922" w:rsidP="00A46922">
      <w:pPr>
        <w:pStyle w:val="ListParagraph"/>
        <w:tabs>
          <w:tab w:val="left" w:pos="5715"/>
        </w:tabs>
        <w:spacing w:after="0"/>
        <w:ind w:left="270"/>
        <w:rPr>
          <w:szCs w:val="24"/>
        </w:rPr>
      </w:pPr>
      <w:r>
        <w:rPr>
          <w:szCs w:val="24"/>
        </w:rPr>
        <w:t>16a. EOQ</w:t>
      </w:r>
    </w:p>
    <w:p w14:paraId="31F1591F" w14:textId="77777777" w:rsidR="00A46922" w:rsidRDefault="00A46922" w:rsidP="00A46922">
      <w:pPr>
        <w:pStyle w:val="ListParagraph"/>
        <w:tabs>
          <w:tab w:val="left" w:pos="5715"/>
        </w:tabs>
        <w:spacing w:after="0"/>
        <w:ind w:left="270"/>
        <w:rPr>
          <w:szCs w:val="24"/>
        </w:rPr>
      </w:pPr>
      <w:r w:rsidRPr="00351F73">
        <w:rPr>
          <w:position w:val="-60"/>
          <w:szCs w:val="24"/>
        </w:rPr>
        <w:object w:dxaOrig="5420" w:dyaOrig="1320" w14:anchorId="14ACD3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1.25pt;height:66.15pt" o:ole="">
            <v:imagedata r:id="rId12" o:title=""/>
          </v:shape>
          <o:OLEObject Type="Embed" ProgID="Equation.DSMT4" ShapeID="_x0000_i1025" DrawAspect="Content" ObjectID="_1549365353" r:id="rId13"/>
        </w:object>
      </w:r>
      <w:r>
        <w:rPr>
          <w:szCs w:val="24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708"/>
        <w:gridCol w:w="577"/>
        <w:gridCol w:w="577"/>
        <w:gridCol w:w="667"/>
        <w:gridCol w:w="778"/>
        <w:gridCol w:w="667"/>
        <w:gridCol w:w="667"/>
        <w:gridCol w:w="667"/>
        <w:gridCol w:w="667"/>
        <w:gridCol w:w="577"/>
        <w:gridCol w:w="664"/>
      </w:tblGrid>
      <w:tr w:rsidR="00A46922" w14:paraId="5F6E8EF3" w14:textId="77777777" w:rsidTr="00AF06FF">
        <w:trPr>
          <w:trHeight w:hRule="exact" w:val="576"/>
        </w:trPr>
        <w:tc>
          <w:tcPr>
            <w:tcW w:w="1469" w:type="pct"/>
            <w:vMerge w:val="restart"/>
          </w:tcPr>
          <w:p w14:paraId="12F4D6BA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X</w:t>
            </w:r>
          </w:p>
          <w:p w14:paraId="55DE5697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0</w:t>
            </w:r>
          </w:p>
          <w:p w14:paraId="4DACC176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1 week</w:t>
            </w:r>
          </w:p>
          <w:p w14:paraId="7786A734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3531" w:type="pct"/>
            <w:gridSpan w:val="10"/>
          </w:tcPr>
          <w:p w14:paraId="03C95FD8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jc w:val="center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WEEK</w:t>
            </w:r>
          </w:p>
        </w:tc>
      </w:tr>
      <w:tr w:rsidR="00A46922" w14:paraId="11B25329" w14:textId="77777777" w:rsidTr="00194840">
        <w:trPr>
          <w:trHeight w:hRule="exact" w:val="1162"/>
        </w:trPr>
        <w:tc>
          <w:tcPr>
            <w:tcW w:w="1469" w:type="pct"/>
            <w:vMerge/>
          </w:tcPr>
          <w:p w14:paraId="2F6EE3EF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C2B11A1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13" w:type="pct"/>
          </w:tcPr>
          <w:p w14:paraId="2B50241B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62" w:type="pct"/>
          </w:tcPr>
          <w:p w14:paraId="3C85F8C0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422" w:type="pct"/>
          </w:tcPr>
          <w:p w14:paraId="7AA4A886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62" w:type="pct"/>
          </w:tcPr>
          <w:p w14:paraId="19E22786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62" w:type="pct"/>
          </w:tcPr>
          <w:p w14:paraId="1413097D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62" w:type="pct"/>
          </w:tcPr>
          <w:p w14:paraId="395FB0AA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62" w:type="pct"/>
          </w:tcPr>
          <w:p w14:paraId="270942B3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13" w:type="pct"/>
          </w:tcPr>
          <w:p w14:paraId="295097CF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  <w:tc>
          <w:tcPr>
            <w:tcW w:w="360" w:type="pct"/>
          </w:tcPr>
          <w:p w14:paraId="13DC9E51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</w:tr>
      <w:tr w:rsidR="00AF06FF" w14:paraId="7C7E996F" w14:textId="77777777" w:rsidTr="00AF06FF">
        <w:trPr>
          <w:trHeight w:hRule="exact" w:val="288"/>
        </w:trPr>
        <w:tc>
          <w:tcPr>
            <w:tcW w:w="1469" w:type="pct"/>
          </w:tcPr>
          <w:p w14:paraId="012CF52F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13" w:type="pct"/>
          </w:tcPr>
          <w:p w14:paraId="34C6C2C6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13" w:type="pct"/>
          </w:tcPr>
          <w:p w14:paraId="482AF056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62" w:type="pct"/>
          </w:tcPr>
          <w:p w14:paraId="3252E062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2" w:type="pct"/>
          </w:tcPr>
          <w:p w14:paraId="3076D62F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62" w:type="pct"/>
          </w:tcPr>
          <w:p w14:paraId="5A03A6F5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62" w:type="pct"/>
          </w:tcPr>
          <w:p w14:paraId="5928F5B2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62" w:type="pct"/>
          </w:tcPr>
          <w:p w14:paraId="13668EB3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2" w:type="pct"/>
          </w:tcPr>
          <w:p w14:paraId="607D251E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13" w:type="pct"/>
          </w:tcPr>
          <w:p w14:paraId="3C05E3AA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60" w:type="pct"/>
          </w:tcPr>
          <w:p w14:paraId="48FBBC96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</w:tr>
      <w:tr w:rsidR="00AF06FF" w14:paraId="24D540AF" w14:textId="77777777" w:rsidTr="00AF06FF">
        <w:trPr>
          <w:trHeight w:hRule="exact" w:val="288"/>
        </w:trPr>
        <w:tc>
          <w:tcPr>
            <w:tcW w:w="1469" w:type="pct"/>
          </w:tcPr>
          <w:p w14:paraId="1FD13A73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13" w:type="pct"/>
          </w:tcPr>
          <w:p w14:paraId="38BC22D2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62</w:t>
            </w:r>
          </w:p>
        </w:tc>
        <w:tc>
          <w:tcPr>
            <w:tcW w:w="313" w:type="pct"/>
          </w:tcPr>
          <w:p w14:paraId="2490B25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124</w:t>
            </w:r>
          </w:p>
        </w:tc>
        <w:tc>
          <w:tcPr>
            <w:tcW w:w="362" w:type="pct"/>
          </w:tcPr>
          <w:p w14:paraId="5E16D4E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22" w:type="pct"/>
          </w:tcPr>
          <w:p w14:paraId="2CF364B6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124</w:t>
            </w:r>
          </w:p>
        </w:tc>
        <w:tc>
          <w:tcPr>
            <w:tcW w:w="362" w:type="pct"/>
          </w:tcPr>
          <w:p w14:paraId="106B6114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2" w:type="pct"/>
          </w:tcPr>
          <w:p w14:paraId="0277F045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62</w:t>
            </w:r>
          </w:p>
        </w:tc>
        <w:tc>
          <w:tcPr>
            <w:tcW w:w="362" w:type="pct"/>
          </w:tcPr>
          <w:p w14:paraId="4E493CCA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124</w:t>
            </w:r>
          </w:p>
        </w:tc>
        <w:tc>
          <w:tcPr>
            <w:tcW w:w="362" w:type="pct"/>
          </w:tcPr>
          <w:p w14:paraId="6AADF44A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2E81A2B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124</w:t>
            </w:r>
          </w:p>
        </w:tc>
        <w:tc>
          <w:tcPr>
            <w:tcW w:w="360" w:type="pct"/>
          </w:tcPr>
          <w:p w14:paraId="3E4CD6B2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62</w:t>
            </w:r>
          </w:p>
        </w:tc>
      </w:tr>
      <w:tr w:rsidR="00AF06FF" w14:paraId="5F4E2412" w14:textId="77777777" w:rsidTr="00AF06FF">
        <w:trPr>
          <w:trHeight w:hRule="exact" w:val="288"/>
        </w:trPr>
        <w:tc>
          <w:tcPr>
            <w:tcW w:w="1469" w:type="pct"/>
          </w:tcPr>
          <w:p w14:paraId="241F4122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0</w:t>
            </w:r>
          </w:p>
        </w:tc>
        <w:tc>
          <w:tcPr>
            <w:tcW w:w="313" w:type="pct"/>
          </w:tcPr>
          <w:p w14:paraId="5E127AB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313" w:type="pct"/>
          </w:tcPr>
          <w:p w14:paraId="05FB5FC8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885A4B">
              <w:t>36</w:t>
            </w:r>
          </w:p>
        </w:tc>
        <w:tc>
          <w:tcPr>
            <w:tcW w:w="362" w:type="pct"/>
          </w:tcPr>
          <w:p w14:paraId="17963B3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885A4B">
              <w:t>24</w:t>
            </w:r>
          </w:p>
        </w:tc>
        <w:tc>
          <w:tcPr>
            <w:tcW w:w="422" w:type="pct"/>
          </w:tcPr>
          <w:p w14:paraId="7969C83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885A4B">
              <w:t>106</w:t>
            </w:r>
          </w:p>
        </w:tc>
        <w:tc>
          <w:tcPr>
            <w:tcW w:w="362" w:type="pct"/>
          </w:tcPr>
          <w:p w14:paraId="6A3240F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885A4B">
              <w:t>41</w:t>
            </w:r>
          </w:p>
        </w:tc>
        <w:tc>
          <w:tcPr>
            <w:tcW w:w="362" w:type="pct"/>
          </w:tcPr>
          <w:p w14:paraId="24F32810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885A4B">
              <w:t>28</w:t>
            </w:r>
          </w:p>
        </w:tc>
        <w:tc>
          <w:tcPr>
            <w:tcW w:w="362" w:type="pct"/>
          </w:tcPr>
          <w:p w14:paraId="1F54A99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885A4B">
              <w:t>52</w:t>
            </w:r>
          </w:p>
        </w:tc>
        <w:tc>
          <w:tcPr>
            <w:tcW w:w="362" w:type="pct"/>
          </w:tcPr>
          <w:p w14:paraId="0DFB7734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885A4B">
              <w:t>12</w:t>
            </w:r>
          </w:p>
        </w:tc>
        <w:tc>
          <w:tcPr>
            <w:tcW w:w="313" w:type="pct"/>
          </w:tcPr>
          <w:p w14:paraId="0318BBD8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885A4B">
              <w:t>51</w:t>
            </w:r>
          </w:p>
        </w:tc>
        <w:tc>
          <w:tcPr>
            <w:tcW w:w="360" w:type="pct"/>
          </w:tcPr>
          <w:p w14:paraId="66EAF88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885A4B">
              <w:t>58</w:t>
            </w:r>
          </w:p>
        </w:tc>
      </w:tr>
      <w:tr w:rsidR="00AF06FF" w14:paraId="237415F2" w14:textId="77777777" w:rsidTr="00AF06FF">
        <w:trPr>
          <w:trHeight w:hRule="exact" w:val="288"/>
        </w:trPr>
        <w:tc>
          <w:tcPr>
            <w:tcW w:w="1469" w:type="pct"/>
          </w:tcPr>
          <w:p w14:paraId="53CAB821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13" w:type="pct"/>
          </w:tcPr>
          <w:p w14:paraId="2306B1EA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313" w:type="pct"/>
          </w:tcPr>
          <w:p w14:paraId="52E43560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88</w:t>
            </w:r>
          </w:p>
        </w:tc>
        <w:tc>
          <w:tcPr>
            <w:tcW w:w="362" w:type="pct"/>
          </w:tcPr>
          <w:p w14:paraId="17E075C6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15086">
              <w:t>0</w:t>
            </w:r>
          </w:p>
        </w:tc>
        <w:tc>
          <w:tcPr>
            <w:tcW w:w="422" w:type="pct"/>
          </w:tcPr>
          <w:p w14:paraId="1912F4D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15086">
              <w:t>0</w:t>
            </w:r>
          </w:p>
        </w:tc>
        <w:tc>
          <w:tcPr>
            <w:tcW w:w="362" w:type="pct"/>
          </w:tcPr>
          <w:p w14:paraId="0748842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15086">
              <w:t>0</w:t>
            </w:r>
          </w:p>
        </w:tc>
        <w:tc>
          <w:tcPr>
            <w:tcW w:w="362" w:type="pct"/>
          </w:tcPr>
          <w:p w14:paraId="040272AF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15086">
              <w:t>34</w:t>
            </w:r>
          </w:p>
        </w:tc>
        <w:tc>
          <w:tcPr>
            <w:tcW w:w="362" w:type="pct"/>
          </w:tcPr>
          <w:p w14:paraId="6CF664F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15086">
              <w:t>72</w:t>
            </w:r>
          </w:p>
        </w:tc>
        <w:tc>
          <w:tcPr>
            <w:tcW w:w="362" w:type="pct"/>
          </w:tcPr>
          <w:p w14:paraId="438D075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15086">
              <w:t>0</w:t>
            </w:r>
          </w:p>
        </w:tc>
        <w:tc>
          <w:tcPr>
            <w:tcW w:w="313" w:type="pct"/>
          </w:tcPr>
          <w:p w14:paraId="145F6EBF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15086">
              <w:t>73</w:t>
            </w:r>
          </w:p>
        </w:tc>
        <w:tc>
          <w:tcPr>
            <w:tcW w:w="360" w:type="pct"/>
          </w:tcPr>
          <w:p w14:paraId="2C285C92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15086">
              <w:t>4</w:t>
            </w:r>
          </w:p>
        </w:tc>
      </w:tr>
      <w:tr w:rsidR="00AF06FF" w14:paraId="7F987EEE" w14:textId="77777777" w:rsidTr="00AF06FF">
        <w:trPr>
          <w:trHeight w:hRule="exact" w:val="288"/>
        </w:trPr>
        <w:tc>
          <w:tcPr>
            <w:tcW w:w="1469" w:type="pct"/>
          </w:tcPr>
          <w:p w14:paraId="377AB4A3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Planned order receipts</w:t>
            </w:r>
          </w:p>
        </w:tc>
        <w:tc>
          <w:tcPr>
            <w:tcW w:w="313" w:type="pct"/>
          </w:tcPr>
          <w:p w14:paraId="7970B53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62</w:t>
            </w:r>
          </w:p>
        </w:tc>
        <w:tc>
          <w:tcPr>
            <w:tcW w:w="313" w:type="pct"/>
          </w:tcPr>
          <w:p w14:paraId="73E5F82B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124</w:t>
            </w:r>
          </w:p>
        </w:tc>
        <w:tc>
          <w:tcPr>
            <w:tcW w:w="362" w:type="pct"/>
          </w:tcPr>
          <w:p w14:paraId="586E7225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22" w:type="pct"/>
          </w:tcPr>
          <w:p w14:paraId="201DDE45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124</w:t>
            </w:r>
          </w:p>
        </w:tc>
        <w:tc>
          <w:tcPr>
            <w:tcW w:w="362" w:type="pct"/>
          </w:tcPr>
          <w:p w14:paraId="34E4B4F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62" w:type="pct"/>
          </w:tcPr>
          <w:p w14:paraId="44FF2E8A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62</w:t>
            </w:r>
          </w:p>
        </w:tc>
        <w:tc>
          <w:tcPr>
            <w:tcW w:w="362" w:type="pct"/>
          </w:tcPr>
          <w:p w14:paraId="0CA93090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124</w:t>
            </w:r>
          </w:p>
        </w:tc>
        <w:tc>
          <w:tcPr>
            <w:tcW w:w="362" w:type="pct"/>
          </w:tcPr>
          <w:p w14:paraId="51B8C24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3801FFF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124</w:t>
            </w:r>
          </w:p>
        </w:tc>
        <w:tc>
          <w:tcPr>
            <w:tcW w:w="360" w:type="pct"/>
          </w:tcPr>
          <w:p w14:paraId="3FC4E52B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62</w:t>
            </w:r>
          </w:p>
        </w:tc>
      </w:tr>
      <w:tr w:rsidR="00AF06FF" w14:paraId="7FBD7F7B" w14:textId="77777777" w:rsidTr="00AF06FF">
        <w:trPr>
          <w:trHeight w:hRule="exact" w:val="288"/>
        </w:trPr>
        <w:tc>
          <w:tcPr>
            <w:tcW w:w="1469" w:type="pct"/>
          </w:tcPr>
          <w:p w14:paraId="184A6846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13" w:type="pct"/>
          </w:tcPr>
          <w:p w14:paraId="798F09F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124</w:t>
            </w:r>
          </w:p>
        </w:tc>
        <w:tc>
          <w:tcPr>
            <w:tcW w:w="313" w:type="pct"/>
          </w:tcPr>
          <w:p w14:paraId="7F7F107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62" w:type="pct"/>
          </w:tcPr>
          <w:p w14:paraId="48A79240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124</w:t>
            </w:r>
          </w:p>
        </w:tc>
        <w:tc>
          <w:tcPr>
            <w:tcW w:w="422" w:type="pct"/>
          </w:tcPr>
          <w:p w14:paraId="5FA2862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62" w:type="pct"/>
          </w:tcPr>
          <w:p w14:paraId="79025FE2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62</w:t>
            </w:r>
          </w:p>
        </w:tc>
        <w:tc>
          <w:tcPr>
            <w:tcW w:w="362" w:type="pct"/>
          </w:tcPr>
          <w:p w14:paraId="6B2564C0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124</w:t>
            </w:r>
          </w:p>
        </w:tc>
        <w:tc>
          <w:tcPr>
            <w:tcW w:w="362" w:type="pct"/>
          </w:tcPr>
          <w:p w14:paraId="1496F92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62" w:type="pct"/>
          </w:tcPr>
          <w:p w14:paraId="7EE0700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124</w:t>
            </w:r>
          </w:p>
        </w:tc>
        <w:tc>
          <w:tcPr>
            <w:tcW w:w="313" w:type="pct"/>
          </w:tcPr>
          <w:p w14:paraId="0336C53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62</w:t>
            </w:r>
          </w:p>
        </w:tc>
        <w:tc>
          <w:tcPr>
            <w:tcW w:w="360" w:type="pct"/>
          </w:tcPr>
          <w:p w14:paraId="67388E71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23D0A140" w14:textId="77777777" w:rsidR="00A46922" w:rsidRDefault="00A46922" w:rsidP="00A46922">
      <w:pPr>
        <w:pStyle w:val="ListParagraph"/>
        <w:tabs>
          <w:tab w:val="left" w:pos="5715"/>
        </w:tabs>
        <w:spacing w:after="0"/>
        <w:ind w:left="270"/>
        <w:rPr>
          <w:szCs w:val="24"/>
        </w:rPr>
      </w:pPr>
    </w:p>
    <w:p w14:paraId="15C6C8A1" w14:textId="77777777" w:rsidR="00A46922" w:rsidRDefault="00A46922" w:rsidP="00A46922">
      <w:pPr>
        <w:pStyle w:val="ListParagraph"/>
        <w:tabs>
          <w:tab w:val="left" w:pos="5715"/>
        </w:tabs>
        <w:spacing w:after="0"/>
        <w:ind w:left="270"/>
        <w:rPr>
          <w:szCs w:val="24"/>
        </w:rPr>
      </w:pPr>
      <w:r>
        <w:rPr>
          <w:szCs w:val="24"/>
        </w:rPr>
        <w:t xml:space="preserve">Total </w:t>
      </w:r>
      <w:r w:rsidR="00CA43C8">
        <w:rPr>
          <w:szCs w:val="24"/>
        </w:rPr>
        <w:t>C</w:t>
      </w:r>
      <w:r>
        <w:rPr>
          <w:szCs w:val="24"/>
        </w:rPr>
        <w:t xml:space="preserve">ost = </w:t>
      </w:r>
      <w:r w:rsidR="00CA43C8">
        <w:rPr>
          <w:szCs w:val="24"/>
        </w:rPr>
        <w:t>O</w:t>
      </w:r>
      <w:r>
        <w:rPr>
          <w:szCs w:val="24"/>
        </w:rPr>
        <w:t xml:space="preserve">rdering + </w:t>
      </w:r>
      <w:r w:rsidR="00CA43C8">
        <w:rPr>
          <w:szCs w:val="24"/>
        </w:rPr>
        <w:t>H</w:t>
      </w:r>
      <w:r>
        <w:rPr>
          <w:szCs w:val="24"/>
        </w:rPr>
        <w:t>olding = 6 x $50 + 410 x $2 = $1</w:t>
      </w:r>
      <w:r w:rsidR="00CA43C8">
        <w:rPr>
          <w:szCs w:val="24"/>
        </w:rPr>
        <w:t>,</w:t>
      </w:r>
      <w:r>
        <w:rPr>
          <w:szCs w:val="24"/>
        </w:rPr>
        <w:t>120</w:t>
      </w:r>
    </w:p>
    <w:p w14:paraId="060B7AB2" w14:textId="77777777" w:rsidR="00A46922" w:rsidRDefault="00A46922" w:rsidP="00A46922">
      <w:pPr>
        <w:pStyle w:val="ListParagraph"/>
        <w:tabs>
          <w:tab w:val="left" w:pos="5715"/>
        </w:tabs>
        <w:spacing w:after="0"/>
        <w:ind w:left="270"/>
        <w:rPr>
          <w:szCs w:val="24"/>
        </w:rPr>
      </w:pPr>
    </w:p>
    <w:p w14:paraId="016EA69B" w14:textId="77777777" w:rsidR="00A46922" w:rsidRDefault="00A46922" w:rsidP="00A46922">
      <w:pPr>
        <w:pStyle w:val="ListParagraph"/>
        <w:tabs>
          <w:tab w:val="left" w:pos="5715"/>
        </w:tabs>
        <w:spacing w:after="0"/>
        <w:ind w:left="270"/>
        <w:rPr>
          <w:szCs w:val="24"/>
        </w:rPr>
      </w:pPr>
    </w:p>
    <w:p w14:paraId="0CFA34AB" w14:textId="77777777" w:rsidR="00A46922" w:rsidRDefault="00A46922" w:rsidP="00A46922">
      <w:pPr>
        <w:pStyle w:val="ListParagraph"/>
        <w:tabs>
          <w:tab w:val="left" w:pos="5715"/>
        </w:tabs>
        <w:spacing w:after="0"/>
        <w:ind w:left="270"/>
        <w:rPr>
          <w:szCs w:val="24"/>
        </w:rPr>
      </w:pPr>
      <w:r>
        <w:rPr>
          <w:szCs w:val="24"/>
        </w:rPr>
        <w:t xml:space="preserve">16b. </w:t>
      </w:r>
      <w:r w:rsidR="000E2E8D">
        <w:rPr>
          <w:szCs w:val="24"/>
        </w:rPr>
        <w:t>2-</w:t>
      </w:r>
      <w:r>
        <w:rPr>
          <w:szCs w:val="24"/>
        </w:rPr>
        <w:t>week fixed period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95"/>
        <w:gridCol w:w="577"/>
        <w:gridCol w:w="577"/>
        <w:gridCol w:w="577"/>
        <w:gridCol w:w="726"/>
        <w:gridCol w:w="577"/>
        <w:gridCol w:w="577"/>
        <w:gridCol w:w="577"/>
        <w:gridCol w:w="584"/>
        <w:gridCol w:w="579"/>
        <w:gridCol w:w="570"/>
      </w:tblGrid>
      <w:tr w:rsidR="00A46922" w14:paraId="0AA72B72" w14:textId="77777777" w:rsidTr="00AF06FF">
        <w:trPr>
          <w:trHeight w:hRule="exact" w:val="576"/>
        </w:trPr>
        <w:tc>
          <w:tcPr>
            <w:tcW w:w="1788" w:type="pct"/>
            <w:vMerge w:val="restart"/>
          </w:tcPr>
          <w:p w14:paraId="75C34BFA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X</w:t>
            </w:r>
          </w:p>
          <w:p w14:paraId="6046A294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0</w:t>
            </w:r>
          </w:p>
          <w:p w14:paraId="10D7E774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1 week</w:t>
            </w:r>
          </w:p>
          <w:p w14:paraId="45D6FEE5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3212" w:type="pct"/>
            <w:gridSpan w:val="10"/>
          </w:tcPr>
          <w:p w14:paraId="63FD620B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jc w:val="center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WEEK</w:t>
            </w:r>
          </w:p>
        </w:tc>
      </w:tr>
      <w:tr w:rsidR="00A46922" w14:paraId="63DF134C" w14:textId="77777777" w:rsidTr="00194840">
        <w:trPr>
          <w:trHeight w:hRule="exact" w:val="1180"/>
        </w:trPr>
        <w:tc>
          <w:tcPr>
            <w:tcW w:w="1788" w:type="pct"/>
            <w:vMerge/>
          </w:tcPr>
          <w:p w14:paraId="4A3A7A06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0680834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13" w:type="pct"/>
          </w:tcPr>
          <w:p w14:paraId="720F8C6D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13" w:type="pct"/>
          </w:tcPr>
          <w:p w14:paraId="598B341F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394" w:type="pct"/>
          </w:tcPr>
          <w:p w14:paraId="4C5B7349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13" w:type="pct"/>
          </w:tcPr>
          <w:p w14:paraId="6B62922E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13" w:type="pct"/>
          </w:tcPr>
          <w:p w14:paraId="3F8EE6AC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13" w:type="pct"/>
          </w:tcPr>
          <w:p w14:paraId="683426FA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17" w:type="pct"/>
          </w:tcPr>
          <w:p w14:paraId="33C84480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14" w:type="pct"/>
          </w:tcPr>
          <w:p w14:paraId="24F8A9C2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  <w:tc>
          <w:tcPr>
            <w:tcW w:w="310" w:type="pct"/>
          </w:tcPr>
          <w:p w14:paraId="72954759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</w:tr>
      <w:tr w:rsidR="00AF06FF" w14:paraId="75548CE8" w14:textId="77777777" w:rsidTr="00AF06FF">
        <w:trPr>
          <w:trHeight w:hRule="exact" w:val="288"/>
        </w:trPr>
        <w:tc>
          <w:tcPr>
            <w:tcW w:w="1788" w:type="pct"/>
          </w:tcPr>
          <w:p w14:paraId="7FF42F16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13" w:type="pct"/>
          </w:tcPr>
          <w:p w14:paraId="55BF4F15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13" w:type="pct"/>
          </w:tcPr>
          <w:p w14:paraId="2749CEA5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13" w:type="pct"/>
          </w:tcPr>
          <w:p w14:paraId="558946A3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94" w:type="pct"/>
          </w:tcPr>
          <w:p w14:paraId="0E67CBFC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13" w:type="pct"/>
          </w:tcPr>
          <w:p w14:paraId="3F09442F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13" w:type="pct"/>
          </w:tcPr>
          <w:p w14:paraId="61899D68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13" w:type="pct"/>
          </w:tcPr>
          <w:p w14:paraId="776892EB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17" w:type="pct"/>
          </w:tcPr>
          <w:p w14:paraId="01D9300B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14" w:type="pct"/>
          </w:tcPr>
          <w:p w14:paraId="0414D46A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10" w:type="pct"/>
          </w:tcPr>
          <w:p w14:paraId="2E25A5C0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</w:tr>
      <w:tr w:rsidR="00AF06FF" w14:paraId="5D17354F" w14:textId="77777777" w:rsidTr="00AF06FF">
        <w:trPr>
          <w:trHeight w:hRule="exact" w:val="288"/>
        </w:trPr>
        <w:tc>
          <w:tcPr>
            <w:tcW w:w="1788" w:type="pct"/>
          </w:tcPr>
          <w:p w14:paraId="47AE8CE4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13" w:type="pct"/>
          </w:tcPr>
          <w:p w14:paraId="0E5FD894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150</w:t>
            </w:r>
          </w:p>
        </w:tc>
        <w:tc>
          <w:tcPr>
            <w:tcW w:w="313" w:type="pct"/>
          </w:tcPr>
          <w:p w14:paraId="0E045FC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58DA85F1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190</w:t>
            </w:r>
          </w:p>
        </w:tc>
        <w:tc>
          <w:tcPr>
            <w:tcW w:w="394" w:type="pct"/>
          </w:tcPr>
          <w:p w14:paraId="5251610A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704AB74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3" w:type="pct"/>
          </w:tcPr>
          <w:p w14:paraId="29324D6B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9D0D844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7" w:type="pct"/>
          </w:tcPr>
          <w:p w14:paraId="2C056CB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672965C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0" w:type="pct"/>
          </w:tcPr>
          <w:p w14:paraId="3A334CD4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06FF" w14:paraId="795823A7" w14:textId="77777777" w:rsidTr="00AF06FF">
        <w:trPr>
          <w:trHeight w:hRule="exact" w:val="288"/>
        </w:trPr>
        <w:tc>
          <w:tcPr>
            <w:tcW w:w="1788" w:type="pct"/>
          </w:tcPr>
          <w:p w14:paraId="5E64FECD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0</w:t>
            </w:r>
          </w:p>
        </w:tc>
        <w:tc>
          <w:tcPr>
            <w:tcW w:w="313" w:type="pct"/>
          </w:tcPr>
          <w:p w14:paraId="638FD5EA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313" w:type="pct"/>
          </w:tcPr>
          <w:p w14:paraId="200E4AE0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5F5B372F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130</w:t>
            </w:r>
          </w:p>
        </w:tc>
        <w:tc>
          <w:tcPr>
            <w:tcW w:w="394" w:type="pct"/>
          </w:tcPr>
          <w:p w14:paraId="4960EEA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26B12C34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75</w:t>
            </w:r>
          </w:p>
        </w:tc>
        <w:tc>
          <w:tcPr>
            <w:tcW w:w="313" w:type="pct"/>
          </w:tcPr>
          <w:p w14:paraId="75F99A0F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0398231F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</w:t>
            </w:r>
          </w:p>
        </w:tc>
        <w:tc>
          <w:tcPr>
            <w:tcW w:w="317" w:type="pct"/>
          </w:tcPr>
          <w:p w14:paraId="7E87FE80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4" w:type="pct"/>
          </w:tcPr>
          <w:p w14:paraId="423B7514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55</w:t>
            </w:r>
          </w:p>
        </w:tc>
        <w:tc>
          <w:tcPr>
            <w:tcW w:w="310" w:type="pct"/>
          </w:tcPr>
          <w:p w14:paraId="7E074E6A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AF06FF" w14:paraId="339771EC" w14:textId="77777777" w:rsidTr="00AF06FF">
        <w:trPr>
          <w:trHeight w:hRule="exact" w:val="288"/>
        </w:trPr>
        <w:tc>
          <w:tcPr>
            <w:tcW w:w="1788" w:type="pct"/>
          </w:tcPr>
          <w:p w14:paraId="455CB448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13" w:type="pct"/>
          </w:tcPr>
          <w:p w14:paraId="107CF651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313" w:type="pct"/>
          </w:tcPr>
          <w:p w14:paraId="250231D5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313" w:type="pct"/>
          </w:tcPr>
          <w:p w14:paraId="603E78E4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394" w:type="pct"/>
          </w:tcPr>
          <w:p w14:paraId="57B0ABBA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130</w:t>
            </w:r>
          </w:p>
        </w:tc>
        <w:tc>
          <w:tcPr>
            <w:tcW w:w="313" w:type="pct"/>
          </w:tcPr>
          <w:p w14:paraId="2FB8E3C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65</w:t>
            </w:r>
          </w:p>
        </w:tc>
        <w:tc>
          <w:tcPr>
            <w:tcW w:w="313" w:type="pct"/>
          </w:tcPr>
          <w:p w14:paraId="6307F228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75</w:t>
            </w:r>
          </w:p>
        </w:tc>
        <w:tc>
          <w:tcPr>
            <w:tcW w:w="313" w:type="pct"/>
          </w:tcPr>
          <w:p w14:paraId="42E1DBB2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317" w:type="pct"/>
          </w:tcPr>
          <w:p w14:paraId="6DB61C78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</w:t>
            </w:r>
          </w:p>
        </w:tc>
        <w:tc>
          <w:tcPr>
            <w:tcW w:w="314" w:type="pct"/>
          </w:tcPr>
          <w:p w14:paraId="7E6F1B81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</w:t>
            </w:r>
          </w:p>
        </w:tc>
        <w:tc>
          <w:tcPr>
            <w:tcW w:w="310" w:type="pct"/>
          </w:tcPr>
          <w:p w14:paraId="077F2412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55</w:t>
            </w:r>
          </w:p>
        </w:tc>
      </w:tr>
      <w:tr w:rsidR="00AF06FF" w14:paraId="60F6D833" w14:textId="77777777" w:rsidTr="00AF06FF">
        <w:trPr>
          <w:trHeight w:hRule="exact" w:val="288"/>
        </w:trPr>
        <w:tc>
          <w:tcPr>
            <w:tcW w:w="1788" w:type="pct"/>
          </w:tcPr>
          <w:p w14:paraId="53FA4B17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13" w:type="pct"/>
          </w:tcPr>
          <w:p w14:paraId="441FA1D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150</w:t>
            </w:r>
          </w:p>
        </w:tc>
        <w:tc>
          <w:tcPr>
            <w:tcW w:w="313" w:type="pct"/>
          </w:tcPr>
          <w:p w14:paraId="0C8FE7C8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07BBAC1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190</w:t>
            </w:r>
          </w:p>
        </w:tc>
        <w:tc>
          <w:tcPr>
            <w:tcW w:w="394" w:type="pct"/>
          </w:tcPr>
          <w:p w14:paraId="45C6A0D0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701421F4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3" w:type="pct"/>
          </w:tcPr>
          <w:p w14:paraId="4F67780A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4F74EEC6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7" w:type="pct"/>
          </w:tcPr>
          <w:p w14:paraId="53F9054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4" w:type="pct"/>
          </w:tcPr>
          <w:p w14:paraId="134C95D1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0" w:type="pct"/>
          </w:tcPr>
          <w:p w14:paraId="7C1C33A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AF06FF" w14:paraId="2D61ABEE" w14:textId="77777777" w:rsidTr="00AF06FF">
        <w:trPr>
          <w:trHeight w:hRule="exact" w:val="288"/>
        </w:trPr>
        <w:tc>
          <w:tcPr>
            <w:tcW w:w="1788" w:type="pct"/>
          </w:tcPr>
          <w:p w14:paraId="78D0F577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13" w:type="pct"/>
          </w:tcPr>
          <w:p w14:paraId="0365C760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29E6C2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190</w:t>
            </w:r>
          </w:p>
        </w:tc>
        <w:tc>
          <w:tcPr>
            <w:tcW w:w="313" w:type="pct"/>
          </w:tcPr>
          <w:p w14:paraId="42A778BF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2DCFFEF2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3" w:type="pct"/>
          </w:tcPr>
          <w:p w14:paraId="1F744F4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C12F81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3" w:type="pct"/>
          </w:tcPr>
          <w:p w14:paraId="0EC4704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7" w:type="pct"/>
          </w:tcPr>
          <w:p w14:paraId="21136F04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14" w:type="pct"/>
          </w:tcPr>
          <w:p w14:paraId="0196BA88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0" w:type="pct"/>
          </w:tcPr>
          <w:p w14:paraId="0E7EB13A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70D8EBC" w14:textId="77777777" w:rsidR="00A46922" w:rsidRDefault="00A46922" w:rsidP="00A46922">
      <w:pPr>
        <w:pStyle w:val="ListParagraph"/>
        <w:tabs>
          <w:tab w:val="left" w:pos="5715"/>
        </w:tabs>
        <w:spacing w:after="0"/>
        <w:ind w:left="270"/>
        <w:rPr>
          <w:szCs w:val="24"/>
        </w:rPr>
      </w:pPr>
    </w:p>
    <w:p w14:paraId="7E298624" w14:textId="77777777" w:rsidR="00A46922" w:rsidRDefault="00A46922" w:rsidP="00A46922">
      <w:pPr>
        <w:pStyle w:val="ListParagraph"/>
        <w:tabs>
          <w:tab w:val="left" w:pos="5715"/>
        </w:tabs>
        <w:spacing w:after="0"/>
        <w:ind w:left="270"/>
        <w:rPr>
          <w:szCs w:val="24"/>
        </w:rPr>
      </w:pPr>
      <w:r>
        <w:rPr>
          <w:szCs w:val="24"/>
        </w:rPr>
        <w:t xml:space="preserve">Total </w:t>
      </w:r>
      <w:r w:rsidR="00CA43C8">
        <w:rPr>
          <w:szCs w:val="24"/>
        </w:rPr>
        <w:t>C</w:t>
      </w:r>
      <w:r>
        <w:rPr>
          <w:szCs w:val="24"/>
        </w:rPr>
        <w:t xml:space="preserve">ost = </w:t>
      </w:r>
      <w:r w:rsidR="00CA43C8">
        <w:rPr>
          <w:szCs w:val="24"/>
        </w:rPr>
        <w:t>O</w:t>
      </w:r>
      <w:r>
        <w:rPr>
          <w:szCs w:val="24"/>
        </w:rPr>
        <w:t xml:space="preserve">rdering + </w:t>
      </w:r>
      <w:r w:rsidR="00CA43C8">
        <w:rPr>
          <w:szCs w:val="24"/>
        </w:rPr>
        <w:t>H</w:t>
      </w:r>
      <w:r>
        <w:rPr>
          <w:szCs w:val="24"/>
        </w:rPr>
        <w:t xml:space="preserve">olding = 5 x $50 + 390 </w:t>
      </w:r>
      <w:r w:rsidR="00CA43C8">
        <w:rPr>
          <w:szCs w:val="24"/>
        </w:rPr>
        <w:t>x</w:t>
      </w:r>
      <w:r>
        <w:rPr>
          <w:szCs w:val="24"/>
        </w:rPr>
        <w:t xml:space="preserve"> $2 = </w:t>
      </w:r>
      <w:r w:rsidR="00CA43C8">
        <w:rPr>
          <w:szCs w:val="24"/>
        </w:rPr>
        <w:t>$</w:t>
      </w:r>
      <w:r>
        <w:rPr>
          <w:szCs w:val="24"/>
        </w:rPr>
        <w:t>1</w:t>
      </w:r>
      <w:r w:rsidR="00CA43C8">
        <w:rPr>
          <w:szCs w:val="24"/>
        </w:rPr>
        <w:t>,</w:t>
      </w:r>
      <w:r>
        <w:rPr>
          <w:szCs w:val="24"/>
        </w:rPr>
        <w:t>030</w:t>
      </w:r>
    </w:p>
    <w:p w14:paraId="1A0C1259" w14:textId="77777777" w:rsidR="00A46922" w:rsidRDefault="00A46922" w:rsidP="00A46922">
      <w:pPr>
        <w:pStyle w:val="ListParagraph"/>
        <w:tabs>
          <w:tab w:val="left" w:pos="5715"/>
        </w:tabs>
        <w:spacing w:after="0"/>
        <w:ind w:left="270"/>
        <w:rPr>
          <w:szCs w:val="24"/>
        </w:rPr>
      </w:pPr>
    </w:p>
    <w:p w14:paraId="5C28948E" w14:textId="77777777" w:rsidR="00A46922" w:rsidRDefault="00A46922" w:rsidP="00A46922">
      <w:pPr>
        <w:pStyle w:val="ListParagraph"/>
        <w:tabs>
          <w:tab w:val="left" w:pos="5715"/>
        </w:tabs>
        <w:spacing w:after="0"/>
        <w:ind w:left="270"/>
        <w:rPr>
          <w:szCs w:val="24"/>
        </w:rPr>
      </w:pPr>
      <w:r>
        <w:rPr>
          <w:szCs w:val="24"/>
        </w:rPr>
        <w:t>16c. Lot for lot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98"/>
        <w:gridCol w:w="575"/>
        <w:gridCol w:w="575"/>
        <w:gridCol w:w="577"/>
        <w:gridCol w:w="726"/>
        <w:gridCol w:w="577"/>
        <w:gridCol w:w="577"/>
        <w:gridCol w:w="577"/>
        <w:gridCol w:w="584"/>
        <w:gridCol w:w="579"/>
        <w:gridCol w:w="571"/>
      </w:tblGrid>
      <w:tr w:rsidR="00A46922" w14:paraId="313F08E0" w14:textId="77777777" w:rsidTr="009F1822">
        <w:trPr>
          <w:trHeight w:hRule="exact" w:val="576"/>
        </w:trPr>
        <w:tc>
          <w:tcPr>
            <w:tcW w:w="1789" w:type="pct"/>
            <w:vMerge w:val="restart"/>
          </w:tcPr>
          <w:p w14:paraId="1BD7FC95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X</w:t>
            </w:r>
          </w:p>
          <w:p w14:paraId="4801904F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0</w:t>
            </w:r>
          </w:p>
          <w:p w14:paraId="7F09F8AB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1 week</w:t>
            </w:r>
          </w:p>
          <w:p w14:paraId="3C95AD62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3211" w:type="pct"/>
            <w:gridSpan w:val="10"/>
          </w:tcPr>
          <w:p w14:paraId="55296CC8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jc w:val="center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WEEK</w:t>
            </w:r>
          </w:p>
        </w:tc>
      </w:tr>
      <w:tr w:rsidR="00A46922" w14:paraId="174BEDB2" w14:textId="77777777" w:rsidTr="00194840">
        <w:trPr>
          <w:trHeight w:hRule="exact" w:val="1216"/>
        </w:trPr>
        <w:tc>
          <w:tcPr>
            <w:tcW w:w="1789" w:type="pct"/>
            <w:vMerge/>
          </w:tcPr>
          <w:p w14:paraId="5A445982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0B2AABCB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12" w:type="pct"/>
          </w:tcPr>
          <w:p w14:paraId="7F0D3CDF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13" w:type="pct"/>
          </w:tcPr>
          <w:p w14:paraId="39E524B5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394" w:type="pct"/>
          </w:tcPr>
          <w:p w14:paraId="26BE0A99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13" w:type="pct"/>
          </w:tcPr>
          <w:p w14:paraId="63A95710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13" w:type="pct"/>
          </w:tcPr>
          <w:p w14:paraId="727DE597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13" w:type="pct"/>
          </w:tcPr>
          <w:p w14:paraId="62DDB775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17" w:type="pct"/>
          </w:tcPr>
          <w:p w14:paraId="6ED3E907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14" w:type="pct"/>
          </w:tcPr>
          <w:p w14:paraId="529FB677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  <w:tc>
          <w:tcPr>
            <w:tcW w:w="310" w:type="pct"/>
          </w:tcPr>
          <w:p w14:paraId="5427D60F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200" w:line="480" w:lineRule="auto"/>
              <w:ind w:left="0"/>
              <w:outlineLvl w:val="4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</w:tr>
      <w:tr w:rsidR="00AF06FF" w14:paraId="1D77E917" w14:textId="77777777" w:rsidTr="00AF06FF">
        <w:trPr>
          <w:trHeight w:hRule="exact" w:val="288"/>
        </w:trPr>
        <w:tc>
          <w:tcPr>
            <w:tcW w:w="1789" w:type="pct"/>
          </w:tcPr>
          <w:p w14:paraId="56EA7CE3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12" w:type="pct"/>
          </w:tcPr>
          <w:p w14:paraId="7CC5E548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12" w:type="pct"/>
          </w:tcPr>
          <w:p w14:paraId="4EF9ECAC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13" w:type="pct"/>
          </w:tcPr>
          <w:p w14:paraId="64F96384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94" w:type="pct"/>
          </w:tcPr>
          <w:p w14:paraId="4E6BA169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13" w:type="pct"/>
          </w:tcPr>
          <w:p w14:paraId="121C068C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13" w:type="pct"/>
          </w:tcPr>
          <w:p w14:paraId="5833F4B0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13" w:type="pct"/>
          </w:tcPr>
          <w:p w14:paraId="5C3ED6E2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17" w:type="pct"/>
          </w:tcPr>
          <w:p w14:paraId="71C678DC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14" w:type="pct"/>
          </w:tcPr>
          <w:p w14:paraId="66178B2D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10" w:type="pct"/>
          </w:tcPr>
          <w:p w14:paraId="304335E9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</w:tr>
      <w:tr w:rsidR="00AF06FF" w14:paraId="6703EC80" w14:textId="77777777" w:rsidTr="00AF06FF">
        <w:trPr>
          <w:trHeight w:hRule="exact" w:val="288"/>
        </w:trPr>
        <w:tc>
          <w:tcPr>
            <w:tcW w:w="1789" w:type="pct"/>
          </w:tcPr>
          <w:p w14:paraId="1C35C8BC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12" w:type="pct"/>
          </w:tcPr>
          <w:p w14:paraId="5662A2A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21077A2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36E6D415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4" w:type="pct"/>
          </w:tcPr>
          <w:p w14:paraId="50630B4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02B3D6D2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844E2B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5BAA20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" w:type="pct"/>
          </w:tcPr>
          <w:p w14:paraId="33E7010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401FF1AA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0" w:type="pct"/>
          </w:tcPr>
          <w:p w14:paraId="2486EB7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06FF" w14:paraId="1864FEDF" w14:textId="77777777" w:rsidTr="00AF06FF">
        <w:trPr>
          <w:trHeight w:hRule="exact" w:val="288"/>
        </w:trPr>
        <w:tc>
          <w:tcPr>
            <w:tcW w:w="1789" w:type="pct"/>
          </w:tcPr>
          <w:p w14:paraId="1C94D427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0</w:t>
            </w:r>
          </w:p>
        </w:tc>
        <w:tc>
          <w:tcPr>
            <w:tcW w:w="312" w:type="pct"/>
          </w:tcPr>
          <w:p w14:paraId="149B93F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2" w:type="pct"/>
          </w:tcPr>
          <w:p w14:paraId="2F89371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3E142415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94" w:type="pct"/>
          </w:tcPr>
          <w:p w14:paraId="25B91D96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49B0C2C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1D2E4556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3" w:type="pct"/>
          </w:tcPr>
          <w:p w14:paraId="1326A852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7" w:type="pct"/>
          </w:tcPr>
          <w:p w14:paraId="4D140E7B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4" w:type="pct"/>
          </w:tcPr>
          <w:p w14:paraId="157C637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10" w:type="pct"/>
          </w:tcPr>
          <w:p w14:paraId="6000C3D0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AF06FF" w14:paraId="32CE605E" w14:textId="77777777" w:rsidTr="00AF06FF">
        <w:trPr>
          <w:trHeight w:hRule="exact" w:val="288"/>
        </w:trPr>
        <w:tc>
          <w:tcPr>
            <w:tcW w:w="1789" w:type="pct"/>
          </w:tcPr>
          <w:p w14:paraId="75927199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12" w:type="pct"/>
          </w:tcPr>
          <w:p w14:paraId="0E1CEA74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312" w:type="pct"/>
          </w:tcPr>
          <w:p w14:paraId="065B1EF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313" w:type="pct"/>
          </w:tcPr>
          <w:p w14:paraId="70BF8D65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394" w:type="pct"/>
          </w:tcPr>
          <w:p w14:paraId="7FA04736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130</w:t>
            </w:r>
          </w:p>
        </w:tc>
        <w:tc>
          <w:tcPr>
            <w:tcW w:w="313" w:type="pct"/>
          </w:tcPr>
          <w:p w14:paraId="42D8D5A2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65</w:t>
            </w:r>
          </w:p>
        </w:tc>
        <w:tc>
          <w:tcPr>
            <w:tcW w:w="313" w:type="pct"/>
          </w:tcPr>
          <w:p w14:paraId="13887AC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75</w:t>
            </w:r>
          </w:p>
        </w:tc>
        <w:tc>
          <w:tcPr>
            <w:tcW w:w="313" w:type="pct"/>
          </w:tcPr>
          <w:p w14:paraId="75DBC0D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317" w:type="pct"/>
          </w:tcPr>
          <w:p w14:paraId="0A82FFE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</w:t>
            </w:r>
          </w:p>
        </w:tc>
        <w:tc>
          <w:tcPr>
            <w:tcW w:w="314" w:type="pct"/>
          </w:tcPr>
          <w:p w14:paraId="5EA0397A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</w:t>
            </w:r>
          </w:p>
        </w:tc>
        <w:tc>
          <w:tcPr>
            <w:tcW w:w="310" w:type="pct"/>
          </w:tcPr>
          <w:p w14:paraId="43C9E120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55</w:t>
            </w:r>
          </w:p>
        </w:tc>
      </w:tr>
      <w:tr w:rsidR="00AF06FF" w14:paraId="7B082598" w14:textId="77777777" w:rsidTr="00AF06FF">
        <w:trPr>
          <w:trHeight w:hRule="exact" w:val="288"/>
        </w:trPr>
        <w:tc>
          <w:tcPr>
            <w:tcW w:w="1789" w:type="pct"/>
          </w:tcPr>
          <w:p w14:paraId="3253C486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12" w:type="pct"/>
          </w:tcPr>
          <w:p w14:paraId="52A7225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312" w:type="pct"/>
          </w:tcPr>
          <w:p w14:paraId="70DE5A3F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313" w:type="pct"/>
          </w:tcPr>
          <w:p w14:paraId="1D390485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394" w:type="pct"/>
          </w:tcPr>
          <w:p w14:paraId="2F6F2FD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130</w:t>
            </w:r>
          </w:p>
        </w:tc>
        <w:tc>
          <w:tcPr>
            <w:tcW w:w="313" w:type="pct"/>
          </w:tcPr>
          <w:p w14:paraId="578C316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65</w:t>
            </w:r>
          </w:p>
        </w:tc>
        <w:tc>
          <w:tcPr>
            <w:tcW w:w="313" w:type="pct"/>
          </w:tcPr>
          <w:p w14:paraId="38507A36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75</w:t>
            </w:r>
          </w:p>
        </w:tc>
        <w:tc>
          <w:tcPr>
            <w:tcW w:w="313" w:type="pct"/>
          </w:tcPr>
          <w:p w14:paraId="026D4722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317" w:type="pct"/>
          </w:tcPr>
          <w:p w14:paraId="354E8AD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</w:t>
            </w:r>
          </w:p>
        </w:tc>
        <w:tc>
          <w:tcPr>
            <w:tcW w:w="314" w:type="pct"/>
          </w:tcPr>
          <w:p w14:paraId="21312962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</w:t>
            </w:r>
          </w:p>
        </w:tc>
        <w:tc>
          <w:tcPr>
            <w:tcW w:w="310" w:type="pct"/>
          </w:tcPr>
          <w:p w14:paraId="760D65D2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55</w:t>
            </w:r>
          </w:p>
        </w:tc>
      </w:tr>
      <w:tr w:rsidR="00AF06FF" w14:paraId="47500405" w14:textId="77777777" w:rsidTr="00AF06FF">
        <w:trPr>
          <w:trHeight w:hRule="exact" w:val="288"/>
        </w:trPr>
        <w:tc>
          <w:tcPr>
            <w:tcW w:w="1789" w:type="pct"/>
          </w:tcPr>
          <w:p w14:paraId="02971F40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12" w:type="pct"/>
          </w:tcPr>
          <w:p w14:paraId="7A96846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312" w:type="pct"/>
          </w:tcPr>
          <w:p w14:paraId="7B637A4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313" w:type="pct"/>
          </w:tcPr>
          <w:p w14:paraId="3256F28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130</w:t>
            </w:r>
          </w:p>
        </w:tc>
        <w:tc>
          <w:tcPr>
            <w:tcW w:w="394" w:type="pct"/>
          </w:tcPr>
          <w:p w14:paraId="4CA3CF55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65</w:t>
            </w:r>
          </w:p>
        </w:tc>
        <w:tc>
          <w:tcPr>
            <w:tcW w:w="313" w:type="pct"/>
          </w:tcPr>
          <w:p w14:paraId="4355CDF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75</w:t>
            </w:r>
          </w:p>
        </w:tc>
        <w:tc>
          <w:tcPr>
            <w:tcW w:w="313" w:type="pct"/>
          </w:tcPr>
          <w:p w14:paraId="4DCC4225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313" w:type="pct"/>
          </w:tcPr>
          <w:p w14:paraId="30125A1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</w:t>
            </w:r>
          </w:p>
        </w:tc>
        <w:tc>
          <w:tcPr>
            <w:tcW w:w="317" w:type="pct"/>
          </w:tcPr>
          <w:p w14:paraId="4B17C7C0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</w:t>
            </w:r>
          </w:p>
        </w:tc>
        <w:tc>
          <w:tcPr>
            <w:tcW w:w="314" w:type="pct"/>
          </w:tcPr>
          <w:p w14:paraId="6A56F9F2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55</w:t>
            </w:r>
          </w:p>
        </w:tc>
        <w:tc>
          <w:tcPr>
            <w:tcW w:w="310" w:type="pct"/>
          </w:tcPr>
          <w:p w14:paraId="25BFBA04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63B7021D" w14:textId="77777777" w:rsidR="00A46922" w:rsidRDefault="00A46922" w:rsidP="00A46922">
      <w:pPr>
        <w:pStyle w:val="ListParagraph"/>
        <w:tabs>
          <w:tab w:val="left" w:pos="5715"/>
        </w:tabs>
        <w:spacing w:after="0"/>
        <w:ind w:left="270"/>
        <w:rPr>
          <w:szCs w:val="24"/>
        </w:rPr>
      </w:pPr>
      <w:r w:rsidRPr="00D24F34">
        <w:rPr>
          <w:position w:val="-10"/>
          <w:szCs w:val="24"/>
        </w:rPr>
        <w:object w:dxaOrig="3620" w:dyaOrig="320" w14:anchorId="4529308A">
          <v:shape id="_x0000_i1026" type="#_x0000_t75" style="width:180.85pt;height:16.75pt" o:ole="">
            <v:imagedata r:id="rId14" o:title=""/>
          </v:shape>
          <o:OLEObject Type="Embed" ProgID="Equation.DSMT4" ShapeID="_x0000_i1026" DrawAspect="Content" ObjectID="_1549365354" r:id="rId15"/>
        </w:object>
      </w:r>
    </w:p>
    <w:p w14:paraId="7ED90B9E" w14:textId="77777777" w:rsidR="00A46922" w:rsidRDefault="00A46922" w:rsidP="00A46922">
      <w:pPr>
        <w:pStyle w:val="ListParagraph"/>
        <w:tabs>
          <w:tab w:val="left" w:pos="5715"/>
        </w:tabs>
        <w:spacing w:after="0"/>
        <w:ind w:left="270"/>
        <w:rPr>
          <w:szCs w:val="24"/>
        </w:rPr>
      </w:pPr>
    </w:p>
    <w:p w14:paraId="679F9A9E" w14:textId="77777777" w:rsidR="00A46922" w:rsidRPr="00BC2739" w:rsidRDefault="00A46922" w:rsidP="00A46922">
      <w:pPr>
        <w:pStyle w:val="ListParagraph"/>
        <w:tabs>
          <w:tab w:val="left" w:pos="5715"/>
        </w:tabs>
        <w:spacing w:after="0"/>
        <w:ind w:left="270"/>
      </w:pPr>
      <w:r>
        <w:rPr>
          <w:szCs w:val="24"/>
        </w:rPr>
        <w:t>16d. PPB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94"/>
        <w:gridCol w:w="572"/>
        <w:gridCol w:w="572"/>
        <w:gridCol w:w="581"/>
        <w:gridCol w:w="723"/>
        <w:gridCol w:w="581"/>
        <w:gridCol w:w="581"/>
        <w:gridCol w:w="581"/>
        <w:gridCol w:w="581"/>
        <w:gridCol w:w="581"/>
        <w:gridCol w:w="569"/>
      </w:tblGrid>
      <w:tr w:rsidR="00A46922" w14:paraId="447E0B4A" w14:textId="77777777" w:rsidTr="009F1822">
        <w:trPr>
          <w:trHeight w:hRule="exact" w:val="576"/>
        </w:trPr>
        <w:tc>
          <w:tcPr>
            <w:tcW w:w="1789" w:type="pct"/>
            <w:vMerge w:val="restart"/>
          </w:tcPr>
          <w:p w14:paraId="70FB80BA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X</w:t>
            </w:r>
          </w:p>
          <w:p w14:paraId="7B865DE5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0</w:t>
            </w:r>
          </w:p>
          <w:p w14:paraId="6CCD23FB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1 week</w:t>
            </w:r>
          </w:p>
          <w:p w14:paraId="14EA55E3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3211" w:type="pct"/>
            <w:gridSpan w:val="10"/>
          </w:tcPr>
          <w:p w14:paraId="7CEDA91F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WEEK</w:t>
            </w:r>
          </w:p>
        </w:tc>
      </w:tr>
      <w:tr w:rsidR="00A46922" w14:paraId="0F8A1592" w14:textId="77777777" w:rsidTr="00194840">
        <w:trPr>
          <w:trHeight w:hRule="exact" w:val="1117"/>
        </w:trPr>
        <w:tc>
          <w:tcPr>
            <w:tcW w:w="1789" w:type="pct"/>
            <w:vMerge/>
          </w:tcPr>
          <w:p w14:paraId="3283E7A1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0959EBDA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12" w:type="pct"/>
          </w:tcPr>
          <w:p w14:paraId="59B9ADEF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13" w:type="pct"/>
          </w:tcPr>
          <w:p w14:paraId="43529C51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394" w:type="pct"/>
          </w:tcPr>
          <w:p w14:paraId="534397E1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13" w:type="pct"/>
          </w:tcPr>
          <w:p w14:paraId="63268560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13" w:type="pct"/>
          </w:tcPr>
          <w:p w14:paraId="57D7B0A1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13" w:type="pct"/>
          </w:tcPr>
          <w:p w14:paraId="089FFAE4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17" w:type="pct"/>
          </w:tcPr>
          <w:p w14:paraId="7C68AD9A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14" w:type="pct"/>
          </w:tcPr>
          <w:p w14:paraId="56D8F6AA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  <w:tc>
          <w:tcPr>
            <w:tcW w:w="310" w:type="pct"/>
          </w:tcPr>
          <w:p w14:paraId="5C7BAC33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</w:tr>
      <w:tr w:rsidR="00AF06FF" w14:paraId="33568EC4" w14:textId="77777777" w:rsidTr="00AF06FF">
        <w:trPr>
          <w:trHeight w:hRule="exact" w:val="288"/>
        </w:trPr>
        <w:tc>
          <w:tcPr>
            <w:tcW w:w="1789" w:type="pct"/>
          </w:tcPr>
          <w:p w14:paraId="3F6A2AE0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Gross requirements</w:t>
            </w:r>
          </w:p>
        </w:tc>
        <w:tc>
          <w:tcPr>
            <w:tcW w:w="312" w:type="pct"/>
          </w:tcPr>
          <w:p w14:paraId="66FBACFD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12" w:type="pct"/>
          </w:tcPr>
          <w:p w14:paraId="6028490A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13" w:type="pct"/>
          </w:tcPr>
          <w:p w14:paraId="0486EA64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94" w:type="pct"/>
          </w:tcPr>
          <w:p w14:paraId="46DAA511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13" w:type="pct"/>
          </w:tcPr>
          <w:p w14:paraId="4CFB537E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13" w:type="pct"/>
          </w:tcPr>
          <w:p w14:paraId="60BEEC34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13" w:type="pct"/>
          </w:tcPr>
          <w:p w14:paraId="17786228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17" w:type="pct"/>
          </w:tcPr>
          <w:p w14:paraId="005A5527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14" w:type="pct"/>
          </w:tcPr>
          <w:p w14:paraId="24816A9F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10" w:type="pct"/>
          </w:tcPr>
          <w:p w14:paraId="13E42B1C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</w:tr>
      <w:tr w:rsidR="00AF06FF" w14:paraId="5793EEA0" w14:textId="77777777" w:rsidTr="00AF06FF">
        <w:trPr>
          <w:trHeight w:hRule="exact" w:val="288"/>
        </w:trPr>
        <w:tc>
          <w:tcPr>
            <w:tcW w:w="1789" w:type="pct"/>
          </w:tcPr>
          <w:p w14:paraId="1AAFB485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12" w:type="pct"/>
          </w:tcPr>
          <w:p w14:paraId="61AD187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85</w:t>
            </w:r>
          </w:p>
        </w:tc>
        <w:tc>
          <w:tcPr>
            <w:tcW w:w="312" w:type="pct"/>
          </w:tcPr>
          <w:p w14:paraId="488FCE3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90</w:t>
            </w:r>
          </w:p>
        </w:tc>
        <w:tc>
          <w:tcPr>
            <w:tcW w:w="313" w:type="pct"/>
          </w:tcPr>
          <w:p w14:paraId="4FE6F70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85</w:t>
            </w:r>
          </w:p>
        </w:tc>
        <w:tc>
          <w:tcPr>
            <w:tcW w:w="394" w:type="pct"/>
          </w:tcPr>
          <w:p w14:paraId="6A9FF30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155</w:t>
            </w:r>
          </w:p>
        </w:tc>
        <w:tc>
          <w:tcPr>
            <w:tcW w:w="313" w:type="pct"/>
          </w:tcPr>
          <w:p w14:paraId="153C3150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90</w:t>
            </w:r>
          </w:p>
        </w:tc>
        <w:tc>
          <w:tcPr>
            <w:tcW w:w="313" w:type="pct"/>
          </w:tcPr>
          <w:p w14:paraId="413C79A4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100</w:t>
            </w:r>
          </w:p>
        </w:tc>
        <w:tc>
          <w:tcPr>
            <w:tcW w:w="313" w:type="pct"/>
          </w:tcPr>
          <w:p w14:paraId="48136F88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125</w:t>
            </w:r>
          </w:p>
        </w:tc>
        <w:tc>
          <w:tcPr>
            <w:tcW w:w="317" w:type="pct"/>
          </w:tcPr>
          <w:p w14:paraId="2CAA7DEA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65</w:t>
            </w:r>
          </w:p>
        </w:tc>
        <w:tc>
          <w:tcPr>
            <w:tcW w:w="314" w:type="pct"/>
          </w:tcPr>
          <w:p w14:paraId="23AD34C1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110</w:t>
            </w:r>
          </w:p>
        </w:tc>
        <w:tc>
          <w:tcPr>
            <w:tcW w:w="310" w:type="pct"/>
          </w:tcPr>
          <w:p w14:paraId="46CD932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30</w:t>
            </w:r>
          </w:p>
        </w:tc>
      </w:tr>
      <w:tr w:rsidR="00AF06FF" w14:paraId="5854D098" w14:textId="77777777" w:rsidTr="00AF06FF">
        <w:trPr>
          <w:trHeight w:hRule="exact" w:val="288"/>
        </w:trPr>
        <w:tc>
          <w:tcPr>
            <w:tcW w:w="1789" w:type="pct"/>
          </w:tcPr>
          <w:p w14:paraId="613662B0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0</w:t>
            </w:r>
          </w:p>
        </w:tc>
        <w:tc>
          <w:tcPr>
            <w:tcW w:w="312" w:type="pct"/>
          </w:tcPr>
          <w:p w14:paraId="7E74EFB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25</w:t>
            </w:r>
          </w:p>
        </w:tc>
        <w:tc>
          <w:tcPr>
            <w:tcW w:w="312" w:type="pct"/>
          </w:tcPr>
          <w:p w14:paraId="671D7AB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25</w:t>
            </w:r>
          </w:p>
        </w:tc>
        <w:tc>
          <w:tcPr>
            <w:tcW w:w="313" w:type="pct"/>
          </w:tcPr>
          <w:p w14:paraId="70FA086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25</w:t>
            </w:r>
          </w:p>
        </w:tc>
        <w:tc>
          <w:tcPr>
            <w:tcW w:w="394" w:type="pct"/>
          </w:tcPr>
          <w:p w14:paraId="432191F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25</w:t>
            </w:r>
          </w:p>
        </w:tc>
        <w:tc>
          <w:tcPr>
            <w:tcW w:w="313" w:type="pct"/>
          </w:tcPr>
          <w:p w14:paraId="79EA7BD6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25</w:t>
            </w:r>
          </w:p>
        </w:tc>
        <w:tc>
          <w:tcPr>
            <w:tcW w:w="313" w:type="pct"/>
          </w:tcPr>
          <w:p w14:paraId="339DB448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25</w:t>
            </w:r>
          </w:p>
        </w:tc>
        <w:tc>
          <w:tcPr>
            <w:tcW w:w="313" w:type="pct"/>
          </w:tcPr>
          <w:p w14:paraId="441A0B98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25</w:t>
            </w:r>
          </w:p>
        </w:tc>
        <w:tc>
          <w:tcPr>
            <w:tcW w:w="317" w:type="pct"/>
          </w:tcPr>
          <w:p w14:paraId="363B8D1A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25</w:t>
            </w:r>
          </w:p>
        </w:tc>
        <w:tc>
          <w:tcPr>
            <w:tcW w:w="314" w:type="pct"/>
          </w:tcPr>
          <w:p w14:paraId="25A0F1D8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25</w:t>
            </w:r>
          </w:p>
        </w:tc>
        <w:tc>
          <w:tcPr>
            <w:tcW w:w="310" w:type="pct"/>
          </w:tcPr>
          <w:p w14:paraId="2A6AA551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0</w:t>
            </w:r>
          </w:p>
        </w:tc>
      </w:tr>
      <w:tr w:rsidR="00AF06FF" w14:paraId="10FD27AC" w14:textId="77777777" w:rsidTr="00AF06FF">
        <w:trPr>
          <w:trHeight w:hRule="exact" w:val="288"/>
        </w:trPr>
        <w:tc>
          <w:tcPr>
            <w:tcW w:w="1789" w:type="pct"/>
          </w:tcPr>
          <w:p w14:paraId="48D32B96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12" w:type="pct"/>
          </w:tcPr>
          <w:p w14:paraId="683C078F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60</w:t>
            </w:r>
          </w:p>
        </w:tc>
        <w:tc>
          <w:tcPr>
            <w:tcW w:w="312" w:type="pct"/>
          </w:tcPr>
          <w:p w14:paraId="61FAF2A2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65</w:t>
            </w:r>
          </w:p>
        </w:tc>
        <w:tc>
          <w:tcPr>
            <w:tcW w:w="313" w:type="pct"/>
          </w:tcPr>
          <w:p w14:paraId="733B0A1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60</w:t>
            </w:r>
          </w:p>
        </w:tc>
        <w:tc>
          <w:tcPr>
            <w:tcW w:w="394" w:type="pct"/>
          </w:tcPr>
          <w:p w14:paraId="3AFEFB02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130</w:t>
            </w:r>
          </w:p>
        </w:tc>
        <w:tc>
          <w:tcPr>
            <w:tcW w:w="313" w:type="pct"/>
          </w:tcPr>
          <w:p w14:paraId="62F04FDF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65</w:t>
            </w:r>
          </w:p>
        </w:tc>
        <w:tc>
          <w:tcPr>
            <w:tcW w:w="313" w:type="pct"/>
          </w:tcPr>
          <w:p w14:paraId="3834F72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75</w:t>
            </w:r>
          </w:p>
        </w:tc>
        <w:tc>
          <w:tcPr>
            <w:tcW w:w="313" w:type="pct"/>
          </w:tcPr>
          <w:p w14:paraId="62FB590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100</w:t>
            </w:r>
          </w:p>
        </w:tc>
        <w:tc>
          <w:tcPr>
            <w:tcW w:w="317" w:type="pct"/>
          </w:tcPr>
          <w:p w14:paraId="5F936005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40</w:t>
            </w:r>
          </w:p>
        </w:tc>
        <w:tc>
          <w:tcPr>
            <w:tcW w:w="314" w:type="pct"/>
          </w:tcPr>
          <w:p w14:paraId="33D7910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85</w:t>
            </w:r>
          </w:p>
        </w:tc>
        <w:tc>
          <w:tcPr>
            <w:tcW w:w="310" w:type="pct"/>
          </w:tcPr>
          <w:p w14:paraId="6FE3CB5A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30</w:t>
            </w:r>
          </w:p>
        </w:tc>
      </w:tr>
      <w:tr w:rsidR="00AF06FF" w14:paraId="7CED4816" w14:textId="77777777" w:rsidTr="00AF06FF">
        <w:trPr>
          <w:trHeight w:hRule="exact" w:val="288"/>
        </w:trPr>
        <w:tc>
          <w:tcPr>
            <w:tcW w:w="1789" w:type="pct"/>
          </w:tcPr>
          <w:p w14:paraId="5AE79B38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12" w:type="pct"/>
          </w:tcPr>
          <w:p w14:paraId="023A93DB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85</w:t>
            </w:r>
          </w:p>
        </w:tc>
        <w:tc>
          <w:tcPr>
            <w:tcW w:w="312" w:type="pct"/>
          </w:tcPr>
          <w:p w14:paraId="1C46EA3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90</w:t>
            </w:r>
          </w:p>
        </w:tc>
        <w:tc>
          <w:tcPr>
            <w:tcW w:w="313" w:type="pct"/>
          </w:tcPr>
          <w:p w14:paraId="6794EA0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85</w:t>
            </w:r>
          </w:p>
        </w:tc>
        <w:tc>
          <w:tcPr>
            <w:tcW w:w="394" w:type="pct"/>
          </w:tcPr>
          <w:p w14:paraId="56E3AE91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155</w:t>
            </w:r>
          </w:p>
        </w:tc>
        <w:tc>
          <w:tcPr>
            <w:tcW w:w="313" w:type="pct"/>
          </w:tcPr>
          <w:p w14:paraId="77ACD334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90</w:t>
            </w:r>
          </w:p>
        </w:tc>
        <w:tc>
          <w:tcPr>
            <w:tcW w:w="313" w:type="pct"/>
          </w:tcPr>
          <w:p w14:paraId="3C2F6CA0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100</w:t>
            </w:r>
          </w:p>
        </w:tc>
        <w:tc>
          <w:tcPr>
            <w:tcW w:w="313" w:type="pct"/>
          </w:tcPr>
          <w:p w14:paraId="0266FDF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125</w:t>
            </w:r>
          </w:p>
        </w:tc>
        <w:tc>
          <w:tcPr>
            <w:tcW w:w="317" w:type="pct"/>
          </w:tcPr>
          <w:p w14:paraId="442A6771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65</w:t>
            </w:r>
          </w:p>
        </w:tc>
        <w:tc>
          <w:tcPr>
            <w:tcW w:w="314" w:type="pct"/>
          </w:tcPr>
          <w:p w14:paraId="29CF2B0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110</w:t>
            </w:r>
          </w:p>
        </w:tc>
        <w:tc>
          <w:tcPr>
            <w:tcW w:w="310" w:type="pct"/>
          </w:tcPr>
          <w:p w14:paraId="0BB369C4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30</w:t>
            </w:r>
          </w:p>
        </w:tc>
      </w:tr>
      <w:tr w:rsidR="00AF06FF" w14:paraId="3EBAB486" w14:textId="77777777" w:rsidTr="00AF06FF">
        <w:trPr>
          <w:trHeight w:hRule="exact" w:val="288"/>
        </w:trPr>
        <w:tc>
          <w:tcPr>
            <w:tcW w:w="1789" w:type="pct"/>
          </w:tcPr>
          <w:p w14:paraId="35F36390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12" w:type="pct"/>
          </w:tcPr>
          <w:p w14:paraId="553F509F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90</w:t>
            </w:r>
          </w:p>
        </w:tc>
        <w:tc>
          <w:tcPr>
            <w:tcW w:w="312" w:type="pct"/>
          </w:tcPr>
          <w:p w14:paraId="7904BE46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85</w:t>
            </w:r>
          </w:p>
        </w:tc>
        <w:tc>
          <w:tcPr>
            <w:tcW w:w="313" w:type="pct"/>
          </w:tcPr>
          <w:p w14:paraId="46046D74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155</w:t>
            </w:r>
          </w:p>
        </w:tc>
        <w:tc>
          <w:tcPr>
            <w:tcW w:w="394" w:type="pct"/>
          </w:tcPr>
          <w:p w14:paraId="32E7D5E1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90</w:t>
            </w:r>
          </w:p>
        </w:tc>
        <w:tc>
          <w:tcPr>
            <w:tcW w:w="313" w:type="pct"/>
          </w:tcPr>
          <w:p w14:paraId="0304F14F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100</w:t>
            </w:r>
          </w:p>
        </w:tc>
        <w:tc>
          <w:tcPr>
            <w:tcW w:w="313" w:type="pct"/>
          </w:tcPr>
          <w:p w14:paraId="6FAA0BA2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125</w:t>
            </w:r>
          </w:p>
        </w:tc>
        <w:tc>
          <w:tcPr>
            <w:tcW w:w="313" w:type="pct"/>
          </w:tcPr>
          <w:p w14:paraId="698D3EF0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65</w:t>
            </w:r>
          </w:p>
        </w:tc>
        <w:tc>
          <w:tcPr>
            <w:tcW w:w="317" w:type="pct"/>
          </w:tcPr>
          <w:p w14:paraId="6AB45C1F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110</w:t>
            </w:r>
          </w:p>
        </w:tc>
        <w:tc>
          <w:tcPr>
            <w:tcW w:w="314" w:type="pct"/>
          </w:tcPr>
          <w:p w14:paraId="243EF06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30</w:t>
            </w:r>
          </w:p>
        </w:tc>
        <w:tc>
          <w:tcPr>
            <w:tcW w:w="310" w:type="pct"/>
          </w:tcPr>
          <w:p w14:paraId="1D9A2CF0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E393D">
              <w:t>0</w:t>
            </w:r>
          </w:p>
        </w:tc>
      </w:tr>
    </w:tbl>
    <w:p w14:paraId="1BAC6182" w14:textId="77777777" w:rsidR="00A46922" w:rsidRDefault="00A46922" w:rsidP="00A46922">
      <w:pPr>
        <w:pStyle w:val="ListParagraph"/>
        <w:tabs>
          <w:tab w:val="left" w:pos="5715"/>
        </w:tabs>
        <w:spacing w:after="0"/>
        <w:ind w:left="270"/>
        <w:rPr>
          <w:szCs w:val="24"/>
        </w:rPr>
      </w:pPr>
      <w:r>
        <w:rPr>
          <w:szCs w:val="24"/>
        </w:rPr>
        <w:t xml:space="preserve">Total </w:t>
      </w:r>
      <w:r w:rsidR="00CA43C8">
        <w:rPr>
          <w:szCs w:val="24"/>
        </w:rPr>
        <w:t>C</w:t>
      </w:r>
      <w:r>
        <w:rPr>
          <w:szCs w:val="24"/>
        </w:rPr>
        <w:t xml:space="preserve">ost = </w:t>
      </w:r>
      <w:r w:rsidR="00CA43C8">
        <w:rPr>
          <w:szCs w:val="24"/>
        </w:rPr>
        <w:t>O</w:t>
      </w:r>
      <w:r>
        <w:rPr>
          <w:szCs w:val="24"/>
        </w:rPr>
        <w:t xml:space="preserve">rdering + </w:t>
      </w:r>
      <w:r w:rsidR="00CA43C8">
        <w:rPr>
          <w:szCs w:val="24"/>
        </w:rPr>
        <w:t>H</w:t>
      </w:r>
      <w:r>
        <w:rPr>
          <w:szCs w:val="24"/>
        </w:rPr>
        <w:t>olding = 9 x $50 + 225 x $2 = $900</w:t>
      </w:r>
    </w:p>
    <w:p w14:paraId="3F257020" w14:textId="77777777" w:rsidR="00A46922" w:rsidRDefault="00A46922" w:rsidP="00A46922">
      <w:pPr>
        <w:pStyle w:val="ListParagraph"/>
        <w:tabs>
          <w:tab w:val="left" w:pos="5715"/>
        </w:tabs>
        <w:spacing w:after="0"/>
        <w:ind w:left="270"/>
        <w:rPr>
          <w:szCs w:val="24"/>
        </w:rPr>
      </w:pPr>
    </w:p>
    <w:p w14:paraId="1A4B426F" w14:textId="77777777" w:rsidR="00A46922" w:rsidRDefault="00A46922" w:rsidP="00A46922">
      <w:pPr>
        <w:pStyle w:val="ListParagraph"/>
        <w:tabs>
          <w:tab w:val="left" w:pos="5715"/>
        </w:tabs>
        <w:spacing w:after="0"/>
        <w:ind w:left="270"/>
        <w:rPr>
          <w:szCs w:val="24"/>
        </w:rPr>
      </w:pPr>
      <w:r>
        <w:rPr>
          <w:szCs w:val="24"/>
        </w:rPr>
        <w:t>Lot for lot yields the lowest total cost</w:t>
      </w:r>
      <w:r w:rsidR="00BB0389">
        <w:rPr>
          <w:szCs w:val="24"/>
        </w:rPr>
        <w:t>.</w:t>
      </w:r>
    </w:p>
    <w:p w14:paraId="544068C0" w14:textId="77777777" w:rsidR="00BB0389" w:rsidRDefault="0045544A" w:rsidP="00A46922">
      <w:pPr>
        <w:pStyle w:val="ListParagraph"/>
        <w:tabs>
          <w:tab w:val="left" w:pos="5715"/>
        </w:tabs>
        <w:spacing w:after="0"/>
        <w:ind w:left="270"/>
        <w:rPr>
          <w:szCs w:val="24"/>
        </w:rPr>
      </w:pPr>
      <w:r>
        <w:rPr>
          <w:szCs w:val="24"/>
        </w:rPr>
        <w:t>Cognitive Domain: Application</w:t>
      </w:r>
    </w:p>
    <w:p w14:paraId="45FF7214" w14:textId="77777777" w:rsidR="00A46922" w:rsidRDefault="003B1EA2" w:rsidP="00A46922">
      <w:pPr>
        <w:pStyle w:val="ListParagraph"/>
        <w:tabs>
          <w:tab w:val="left" w:pos="5715"/>
        </w:tabs>
        <w:spacing w:after="0"/>
        <w:ind w:left="270"/>
        <w:rPr>
          <w:szCs w:val="24"/>
        </w:rPr>
      </w:pPr>
      <w:r>
        <w:rPr>
          <w:szCs w:val="24"/>
        </w:rPr>
        <w:t>Difficulty Level: Hard</w:t>
      </w:r>
    </w:p>
    <w:p w14:paraId="73C84B6B" w14:textId="77777777" w:rsidR="00BB0389" w:rsidRDefault="00BB0389" w:rsidP="00A46922">
      <w:pPr>
        <w:pStyle w:val="ListParagraph"/>
        <w:tabs>
          <w:tab w:val="left" w:pos="5715"/>
        </w:tabs>
        <w:spacing w:after="0"/>
        <w:ind w:left="270"/>
        <w:rPr>
          <w:szCs w:val="24"/>
        </w:rPr>
      </w:pPr>
    </w:p>
    <w:p w14:paraId="66024620" w14:textId="77777777" w:rsidR="00A46922" w:rsidRDefault="00A46922" w:rsidP="00A46922">
      <w:pPr>
        <w:pStyle w:val="ListParagraph"/>
        <w:tabs>
          <w:tab w:val="left" w:pos="5715"/>
        </w:tabs>
        <w:spacing w:after="0"/>
        <w:ind w:left="0"/>
        <w:rPr>
          <w:szCs w:val="24"/>
        </w:rPr>
      </w:pPr>
      <w:r>
        <w:rPr>
          <w:szCs w:val="24"/>
        </w:rPr>
        <w:t>17a. EOQ</w:t>
      </w:r>
    </w:p>
    <w:p w14:paraId="00491604" w14:textId="77777777" w:rsidR="00A46922" w:rsidRDefault="00A46922" w:rsidP="00A46922">
      <w:pPr>
        <w:pStyle w:val="ListParagraph"/>
        <w:tabs>
          <w:tab w:val="left" w:pos="5715"/>
        </w:tabs>
        <w:spacing w:after="0"/>
        <w:ind w:left="270"/>
        <w:rPr>
          <w:szCs w:val="24"/>
        </w:rPr>
      </w:pPr>
      <w:r w:rsidRPr="00F5745C">
        <w:rPr>
          <w:position w:val="-64"/>
          <w:szCs w:val="24"/>
        </w:rPr>
        <w:object w:dxaOrig="5040" w:dyaOrig="1400" w14:anchorId="5837F0AA">
          <v:shape id="_x0000_i1027" type="#_x0000_t75" style="width:252pt;height:69.5pt" o:ole="">
            <v:imagedata r:id="rId16" o:title=""/>
          </v:shape>
          <o:OLEObject Type="Embed" ProgID="Equation.DSMT4" ShapeID="_x0000_i1027" DrawAspect="Content" ObjectID="_1549365355" r:id="rId17"/>
        </w:object>
      </w:r>
      <w:r>
        <w:rPr>
          <w:szCs w:val="24"/>
        </w:rPr>
        <w:t xml:space="preserve"> </w:t>
      </w:r>
    </w:p>
    <w:p w14:paraId="0EDE4982" w14:textId="77777777" w:rsidR="00A46922" w:rsidRDefault="00A46922" w:rsidP="00A46922">
      <w:pPr>
        <w:pStyle w:val="ListParagraph"/>
        <w:tabs>
          <w:tab w:val="left" w:pos="5715"/>
        </w:tabs>
        <w:spacing w:after="0"/>
        <w:ind w:left="270"/>
        <w:rPr>
          <w:szCs w:val="24"/>
        </w:rPr>
      </w:pPr>
    </w:p>
    <w:tbl>
      <w:tblPr>
        <w:tblStyle w:val="TableGrid"/>
        <w:tblW w:w="4690" w:type="pct"/>
        <w:tblLook w:val="04A0" w:firstRow="1" w:lastRow="0" w:firstColumn="1" w:lastColumn="0" w:noHBand="0" w:noVBand="1"/>
      </w:tblPr>
      <w:tblGrid>
        <w:gridCol w:w="3286"/>
        <w:gridCol w:w="581"/>
        <w:gridCol w:w="581"/>
        <w:gridCol w:w="581"/>
        <w:gridCol w:w="711"/>
        <w:gridCol w:w="581"/>
        <w:gridCol w:w="581"/>
        <w:gridCol w:w="581"/>
        <w:gridCol w:w="581"/>
        <w:gridCol w:w="581"/>
      </w:tblGrid>
      <w:tr w:rsidR="00A46922" w14:paraId="46B55F07" w14:textId="77777777" w:rsidTr="00AF06FF">
        <w:trPr>
          <w:trHeight w:hRule="exact" w:val="576"/>
        </w:trPr>
        <w:tc>
          <w:tcPr>
            <w:tcW w:w="1909" w:type="pct"/>
            <w:vMerge w:val="restart"/>
          </w:tcPr>
          <w:p w14:paraId="00B6C098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X</w:t>
            </w:r>
          </w:p>
          <w:p w14:paraId="7E074A2F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0</w:t>
            </w:r>
          </w:p>
          <w:p w14:paraId="78B5DD99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1 week</w:t>
            </w:r>
          </w:p>
          <w:p w14:paraId="74031D28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91" w:type="pct"/>
            <w:gridSpan w:val="9"/>
          </w:tcPr>
          <w:p w14:paraId="36827AFF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WEEK</w:t>
            </w:r>
          </w:p>
        </w:tc>
      </w:tr>
      <w:tr w:rsidR="00A46922" w14:paraId="437E37C2" w14:textId="77777777" w:rsidTr="00194840">
        <w:trPr>
          <w:trHeight w:hRule="exact" w:val="640"/>
        </w:trPr>
        <w:tc>
          <w:tcPr>
            <w:tcW w:w="1909" w:type="pct"/>
            <w:vMerge/>
          </w:tcPr>
          <w:p w14:paraId="370B79F1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4" w:type="pct"/>
          </w:tcPr>
          <w:p w14:paraId="4E51E9B1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32" w:type="pct"/>
          </w:tcPr>
          <w:p w14:paraId="377F0EA8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34" w:type="pct"/>
          </w:tcPr>
          <w:p w14:paraId="20621754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420" w:type="pct"/>
          </w:tcPr>
          <w:p w14:paraId="6E25B240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34" w:type="pct"/>
          </w:tcPr>
          <w:p w14:paraId="37343F0E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34" w:type="pct"/>
          </w:tcPr>
          <w:p w14:paraId="6A63D506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34" w:type="pct"/>
          </w:tcPr>
          <w:p w14:paraId="12F03853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38" w:type="pct"/>
          </w:tcPr>
          <w:p w14:paraId="24AD8645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33" w:type="pct"/>
          </w:tcPr>
          <w:p w14:paraId="3004CECC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</w:tr>
      <w:tr w:rsidR="00AF06FF" w14:paraId="4A8BFC5D" w14:textId="77777777" w:rsidTr="00AF06FF">
        <w:trPr>
          <w:trHeight w:hRule="exact" w:val="288"/>
        </w:trPr>
        <w:tc>
          <w:tcPr>
            <w:tcW w:w="1909" w:type="pct"/>
          </w:tcPr>
          <w:p w14:paraId="5C2DEA89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34" w:type="pct"/>
          </w:tcPr>
          <w:p w14:paraId="688B7A89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32" w:type="pct"/>
          </w:tcPr>
          <w:p w14:paraId="49E8C1C5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34" w:type="pct"/>
          </w:tcPr>
          <w:p w14:paraId="015E80E8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0" w:type="pct"/>
          </w:tcPr>
          <w:p w14:paraId="2183EBB2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34" w:type="pct"/>
          </w:tcPr>
          <w:p w14:paraId="5CF5D3F8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34" w:type="pct"/>
          </w:tcPr>
          <w:p w14:paraId="5DD1C14C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34" w:type="pct"/>
          </w:tcPr>
          <w:p w14:paraId="52F16DDB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8" w:type="pct"/>
          </w:tcPr>
          <w:p w14:paraId="13103DF5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33" w:type="pct"/>
          </w:tcPr>
          <w:p w14:paraId="712599D9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</w:tr>
      <w:tr w:rsidR="00AF06FF" w14:paraId="41A48CED" w14:textId="77777777" w:rsidTr="00AF06FF">
        <w:trPr>
          <w:trHeight w:hRule="exact" w:val="288"/>
        </w:trPr>
        <w:tc>
          <w:tcPr>
            <w:tcW w:w="1909" w:type="pct"/>
          </w:tcPr>
          <w:p w14:paraId="775D503A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34" w:type="pct"/>
          </w:tcPr>
          <w:p w14:paraId="51DBB61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115</w:t>
            </w:r>
          </w:p>
        </w:tc>
        <w:tc>
          <w:tcPr>
            <w:tcW w:w="332" w:type="pct"/>
          </w:tcPr>
          <w:p w14:paraId="74E61F85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115</w:t>
            </w:r>
          </w:p>
        </w:tc>
        <w:tc>
          <w:tcPr>
            <w:tcW w:w="334" w:type="pct"/>
          </w:tcPr>
          <w:p w14:paraId="3B5418D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20" w:type="pct"/>
          </w:tcPr>
          <w:p w14:paraId="244AD7B0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115</w:t>
            </w:r>
          </w:p>
        </w:tc>
        <w:tc>
          <w:tcPr>
            <w:tcW w:w="334" w:type="pct"/>
          </w:tcPr>
          <w:p w14:paraId="6641490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115</w:t>
            </w:r>
          </w:p>
        </w:tc>
        <w:tc>
          <w:tcPr>
            <w:tcW w:w="334" w:type="pct"/>
          </w:tcPr>
          <w:p w14:paraId="719ADC44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230</w:t>
            </w:r>
          </w:p>
        </w:tc>
        <w:tc>
          <w:tcPr>
            <w:tcW w:w="334" w:type="pct"/>
          </w:tcPr>
          <w:p w14:paraId="5D01174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8" w:type="pct"/>
          </w:tcPr>
          <w:p w14:paraId="0DE72BA8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" w:type="pct"/>
          </w:tcPr>
          <w:p w14:paraId="7882813A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115</w:t>
            </w:r>
          </w:p>
        </w:tc>
      </w:tr>
      <w:tr w:rsidR="00AF06FF" w14:paraId="070F83DF" w14:textId="77777777" w:rsidTr="00AF06FF">
        <w:trPr>
          <w:trHeight w:hRule="exact" w:val="288"/>
        </w:trPr>
        <w:tc>
          <w:tcPr>
            <w:tcW w:w="1909" w:type="pct"/>
          </w:tcPr>
          <w:p w14:paraId="60BF2781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0</w:t>
            </w:r>
          </w:p>
        </w:tc>
        <w:tc>
          <w:tcPr>
            <w:tcW w:w="334" w:type="pct"/>
          </w:tcPr>
          <w:p w14:paraId="205B5DA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55</w:t>
            </w:r>
          </w:p>
        </w:tc>
        <w:tc>
          <w:tcPr>
            <w:tcW w:w="332" w:type="pct"/>
          </w:tcPr>
          <w:p w14:paraId="6C257935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80</w:t>
            </w:r>
          </w:p>
        </w:tc>
        <w:tc>
          <w:tcPr>
            <w:tcW w:w="334" w:type="pct"/>
          </w:tcPr>
          <w:p w14:paraId="74A7CB6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20</w:t>
            </w:r>
          </w:p>
        </w:tc>
        <w:tc>
          <w:tcPr>
            <w:tcW w:w="420" w:type="pct"/>
          </w:tcPr>
          <w:p w14:paraId="6433370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5</w:t>
            </w:r>
          </w:p>
        </w:tc>
        <w:tc>
          <w:tcPr>
            <w:tcW w:w="334" w:type="pct"/>
          </w:tcPr>
          <w:p w14:paraId="1BD24D0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50</w:t>
            </w:r>
          </w:p>
        </w:tc>
        <w:tc>
          <w:tcPr>
            <w:tcW w:w="334" w:type="pct"/>
          </w:tcPr>
          <w:p w14:paraId="6DE1BE56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205</w:t>
            </w:r>
          </w:p>
        </w:tc>
        <w:tc>
          <w:tcPr>
            <w:tcW w:w="334" w:type="pct"/>
          </w:tcPr>
          <w:p w14:paraId="084FDD4F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105</w:t>
            </w:r>
          </w:p>
        </w:tc>
        <w:tc>
          <w:tcPr>
            <w:tcW w:w="338" w:type="pct"/>
          </w:tcPr>
          <w:p w14:paraId="7AE9E11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65</w:t>
            </w:r>
          </w:p>
        </w:tc>
        <w:tc>
          <w:tcPr>
            <w:tcW w:w="333" w:type="pct"/>
          </w:tcPr>
          <w:p w14:paraId="796DDEF6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95</w:t>
            </w:r>
          </w:p>
        </w:tc>
      </w:tr>
      <w:tr w:rsidR="00AF06FF" w14:paraId="262AF753" w14:textId="77777777" w:rsidTr="00AF06FF">
        <w:trPr>
          <w:trHeight w:hRule="exact" w:val="288"/>
        </w:trPr>
        <w:tc>
          <w:tcPr>
            <w:tcW w:w="1909" w:type="pct"/>
          </w:tcPr>
          <w:p w14:paraId="7942C944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34" w:type="pct"/>
          </w:tcPr>
          <w:p w14:paraId="12302BF1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60</w:t>
            </w:r>
          </w:p>
        </w:tc>
        <w:tc>
          <w:tcPr>
            <w:tcW w:w="332" w:type="pct"/>
          </w:tcPr>
          <w:p w14:paraId="5D12884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35</w:t>
            </w:r>
          </w:p>
        </w:tc>
        <w:tc>
          <w:tcPr>
            <w:tcW w:w="334" w:type="pct"/>
          </w:tcPr>
          <w:p w14:paraId="2B03E451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20" w:type="pct"/>
          </w:tcPr>
          <w:p w14:paraId="4F5AB1F2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110</w:t>
            </w:r>
          </w:p>
        </w:tc>
        <w:tc>
          <w:tcPr>
            <w:tcW w:w="334" w:type="pct"/>
          </w:tcPr>
          <w:p w14:paraId="6569656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60</w:t>
            </w:r>
          </w:p>
        </w:tc>
        <w:tc>
          <w:tcPr>
            <w:tcW w:w="334" w:type="pct"/>
          </w:tcPr>
          <w:p w14:paraId="176528F8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25</w:t>
            </w:r>
          </w:p>
        </w:tc>
        <w:tc>
          <w:tcPr>
            <w:tcW w:w="334" w:type="pct"/>
          </w:tcPr>
          <w:p w14:paraId="1EE17D2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8" w:type="pct"/>
          </w:tcPr>
          <w:p w14:paraId="4B8BDAF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" w:type="pct"/>
          </w:tcPr>
          <w:p w14:paraId="4F5C6211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20</w:t>
            </w:r>
          </w:p>
        </w:tc>
      </w:tr>
      <w:tr w:rsidR="00AF06FF" w14:paraId="2281644F" w14:textId="77777777" w:rsidTr="00AF06FF">
        <w:trPr>
          <w:trHeight w:hRule="exact" w:val="288"/>
        </w:trPr>
        <w:tc>
          <w:tcPr>
            <w:tcW w:w="1909" w:type="pct"/>
          </w:tcPr>
          <w:p w14:paraId="595EFA20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34" w:type="pct"/>
          </w:tcPr>
          <w:p w14:paraId="2BAE88B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115</w:t>
            </w:r>
          </w:p>
        </w:tc>
        <w:tc>
          <w:tcPr>
            <w:tcW w:w="332" w:type="pct"/>
          </w:tcPr>
          <w:p w14:paraId="61BF0428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115</w:t>
            </w:r>
          </w:p>
        </w:tc>
        <w:tc>
          <w:tcPr>
            <w:tcW w:w="334" w:type="pct"/>
          </w:tcPr>
          <w:p w14:paraId="780F5728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20" w:type="pct"/>
          </w:tcPr>
          <w:p w14:paraId="7F8F978F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115</w:t>
            </w:r>
          </w:p>
        </w:tc>
        <w:tc>
          <w:tcPr>
            <w:tcW w:w="334" w:type="pct"/>
          </w:tcPr>
          <w:p w14:paraId="42B636DF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115</w:t>
            </w:r>
          </w:p>
        </w:tc>
        <w:tc>
          <w:tcPr>
            <w:tcW w:w="334" w:type="pct"/>
          </w:tcPr>
          <w:p w14:paraId="6363CE78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230</w:t>
            </w:r>
          </w:p>
        </w:tc>
        <w:tc>
          <w:tcPr>
            <w:tcW w:w="334" w:type="pct"/>
          </w:tcPr>
          <w:p w14:paraId="06F4BA0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8" w:type="pct"/>
          </w:tcPr>
          <w:p w14:paraId="759219C6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" w:type="pct"/>
          </w:tcPr>
          <w:p w14:paraId="00F3C2B6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115</w:t>
            </w:r>
          </w:p>
        </w:tc>
      </w:tr>
      <w:tr w:rsidR="00AF06FF" w14:paraId="373CB17F" w14:textId="77777777" w:rsidTr="00AF06FF">
        <w:trPr>
          <w:trHeight w:hRule="exact" w:val="288"/>
        </w:trPr>
        <w:tc>
          <w:tcPr>
            <w:tcW w:w="1909" w:type="pct"/>
          </w:tcPr>
          <w:p w14:paraId="58F1FA46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34" w:type="pct"/>
          </w:tcPr>
          <w:p w14:paraId="561B3106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115</w:t>
            </w:r>
          </w:p>
        </w:tc>
        <w:tc>
          <w:tcPr>
            <w:tcW w:w="332" w:type="pct"/>
          </w:tcPr>
          <w:p w14:paraId="6C34906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0</w:t>
            </w:r>
          </w:p>
        </w:tc>
        <w:tc>
          <w:tcPr>
            <w:tcW w:w="334" w:type="pct"/>
          </w:tcPr>
          <w:p w14:paraId="379424AB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115</w:t>
            </w:r>
          </w:p>
        </w:tc>
        <w:tc>
          <w:tcPr>
            <w:tcW w:w="420" w:type="pct"/>
          </w:tcPr>
          <w:p w14:paraId="494F93F4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115</w:t>
            </w:r>
          </w:p>
        </w:tc>
        <w:tc>
          <w:tcPr>
            <w:tcW w:w="334" w:type="pct"/>
          </w:tcPr>
          <w:p w14:paraId="0CEBDDB2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230</w:t>
            </w:r>
          </w:p>
        </w:tc>
        <w:tc>
          <w:tcPr>
            <w:tcW w:w="334" w:type="pct"/>
          </w:tcPr>
          <w:p w14:paraId="4FA4B846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0</w:t>
            </w:r>
          </w:p>
        </w:tc>
        <w:tc>
          <w:tcPr>
            <w:tcW w:w="334" w:type="pct"/>
          </w:tcPr>
          <w:p w14:paraId="7D3E419F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0</w:t>
            </w:r>
          </w:p>
        </w:tc>
        <w:tc>
          <w:tcPr>
            <w:tcW w:w="338" w:type="pct"/>
          </w:tcPr>
          <w:p w14:paraId="58687C0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62BD7">
              <w:t>115</w:t>
            </w:r>
          </w:p>
        </w:tc>
        <w:tc>
          <w:tcPr>
            <w:tcW w:w="333" w:type="pct"/>
          </w:tcPr>
          <w:p w14:paraId="3B6BF256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2E723053" w14:textId="77777777" w:rsidR="00A46922" w:rsidRDefault="00A46922" w:rsidP="00A46922">
      <w:pPr>
        <w:pStyle w:val="ListParagraph"/>
        <w:tabs>
          <w:tab w:val="left" w:pos="5715"/>
        </w:tabs>
        <w:spacing w:after="0"/>
        <w:ind w:left="270"/>
        <w:rPr>
          <w:szCs w:val="24"/>
        </w:rPr>
      </w:pPr>
      <w:r>
        <w:rPr>
          <w:szCs w:val="24"/>
        </w:rPr>
        <w:t xml:space="preserve">Total </w:t>
      </w:r>
      <w:r w:rsidR="003D1BC2">
        <w:rPr>
          <w:szCs w:val="24"/>
        </w:rPr>
        <w:t>C</w:t>
      </w:r>
      <w:r>
        <w:rPr>
          <w:szCs w:val="24"/>
        </w:rPr>
        <w:t xml:space="preserve">ost = </w:t>
      </w:r>
      <w:r w:rsidR="003D1BC2">
        <w:rPr>
          <w:szCs w:val="24"/>
        </w:rPr>
        <w:t>O</w:t>
      </w:r>
      <w:r>
        <w:rPr>
          <w:szCs w:val="24"/>
        </w:rPr>
        <w:t xml:space="preserve">rdering + </w:t>
      </w:r>
      <w:r w:rsidR="003D1BC2">
        <w:rPr>
          <w:szCs w:val="24"/>
        </w:rPr>
        <w:t>H</w:t>
      </w:r>
      <w:r>
        <w:rPr>
          <w:szCs w:val="24"/>
        </w:rPr>
        <w:t>olding = 6 x $100 + 680 x $1 = $1</w:t>
      </w:r>
      <w:r w:rsidR="003D1BC2">
        <w:rPr>
          <w:szCs w:val="24"/>
        </w:rPr>
        <w:t>,</w:t>
      </w:r>
      <w:r>
        <w:rPr>
          <w:szCs w:val="24"/>
        </w:rPr>
        <w:t>280</w:t>
      </w:r>
    </w:p>
    <w:p w14:paraId="6DB4BC29" w14:textId="77777777" w:rsidR="00A46922" w:rsidRPr="006408C2" w:rsidRDefault="00A46922" w:rsidP="00A46922">
      <w:pPr>
        <w:tabs>
          <w:tab w:val="left" w:pos="5715"/>
        </w:tabs>
        <w:spacing w:after="0"/>
      </w:pPr>
    </w:p>
    <w:p w14:paraId="49A37332" w14:textId="77777777" w:rsidR="003D1BC2" w:rsidRDefault="0045544A" w:rsidP="00A46922">
      <w:pPr>
        <w:pStyle w:val="ListParagraph"/>
        <w:tabs>
          <w:tab w:val="left" w:pos="5715"/>
        </w:tabs>
        <w:spacing w:after="0"/>
        <w:ind w:left="270"/>
        <w:rPr>
          <w:szCs w:val="24"/>
        </w:rPr>
      </w:pPr>
      <w:r>
        <w:rPr>
          <w:szCs w:val="24"/>
        </w:rPr>
        <w:t>Cognitive Domain: Application</w:t>
      </w:r>
    </w:p>
    <w:p w14:paraId="1E871A36" w14:textId="77777777" w:rsidR="00A46922" w:rsidRDefault="003B1EA2" w:rsidP="00A46922">
      <w:pPr>
        <w:pStyle w:val="ListParagraph"/>
        <w:tabs>
          <w:tab w:val="left" w:pos="5715"/>
        </w:tabs>
        <w:spacing w:after="0"/>
        <w:ind w:left="270"/>
        <w:rPr>
          <w:szCs w:val="24"/>
        </w:rPr>
      </w:pPr>
      <w:r>
        <w:rPr>
          <w:szCs w:val="24"/>
        </w:rPr>
        <w:t>Difficulty Level: Hard</w:t>
      </w:r>
    </w:p>
    <w:p w14:paraId="40054350" w14:textId="77777777" w:rsidR="003D1BC2" w:rsidRDefault="003D1BC2" w:rsidP="00A46922">
      <w:pPr>
        <w:pStyle w:val="ListParagraph"/>
        <w:tabs>
          <w:tab w:val="left" w:pos="5715"/>
        </w:tabs>
        <w:spacing w:after="0"/>
        <w:ind w:left="270"/>
        <w:rPr>
          <w:szCs w:val="24"/>
        </w:rPr>
      </w:pPr>
    </w:p>
    <w:p w14:paraId="24F428A9" w14:textId="77777777" w:rsidR="00A46922" w:rsidRDefault="00A46922" w:rsidP="00A46922">
      <w:pPr>
        <w:tabs>
          <w:tab w:val="left" w:pos="5715"/>
        </w:tabs>
        <w:spacing w:after="0"/>
      </w:pPr>
      <w:r>
        <w:t>17b</w:t>
      </w:r>
      <w:r w:rsidR="003D1BC2">
        <w:t>.</w:t>
      </w:r>
      <w:r>
        <w:t xml:space="preserve"> </w:t>
      </w:r>
      <w:r w:rsidR="003D1BC2">
        <w:t>Two</w:t>
      </w:r>
      <w:r>
        <w:t>-week fixed period</w:t>
      </w:r>
    </w:p>
    <w:tbl>
      <w:tblPr>
        <w:tblStyle w:val="TableGrid"/>
        <w:tblW w:w="4690" w:type="pct"/>
        <w:tblLook w:val="04A0" w:firstRow="1" w:lastRow="0" w:firstColumn="1" w:lastColumn="0" w:noHBand="0" w:noVBand="1"/>
      </w:tblPr>
      <w:tblGrid>
        <w:gridCol w:w="3295"/>
        <w:gridCol w:w="581"/>
        <w:gridCol w:w="581"/>
        <w:gridCol w:w="581"/>
        <w:gridCol w:w="720"/>
        <w:gridCol w:w="581"/>
        <w:gridCol w:w="581"/>
        <w:gridCol w:w="581"/>
        <w:gridCol w:w="581"/>
        <w:gridCol w:w="563"/>
      </w:tblGrid>
      <w:tr w:rsidR="00A46922" w14:paraId="724DA8FD" w14:textId="77777777" w:rsidTr="00AF06FF">
        <w:trPr>
          <w:trHeight w:hRule="exact" w:val="576"/>
        </w:trPr>
        <w:tc>
          <w:tcPr>
            <w:tcW w:w="1909" w:type="pct"/>
            <w:vMerge w:val="restart"/>
          </w:tcPr>
          <w:p w14:paraId="45C891A5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X</w:t>
            </w:r>
          </w:p>
          <w:p w14:paraId="3A882DE6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0</w:t>
            </w:r>
          </w:p>
          <w:p w14:paraId="1555AAEC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1 week</w:t>
            </w:r>
          </w:p>
          <w:p w14:paraId="128AD576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91" w:type="pct"/>
            <w:gridSpan w:val="9"/>
          </w:tcPr>
          <w:p w14:paraId="732BCC68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WEEK</w:t>
            </w:r>
          </w:p>
        </w:tc>
      </w:tr>
      <w:tr w:rsidR="00A46922" w14:paraId="7055E207" w14:textId="77777777" w:rsidTr="00194840">
        <w:trPr>
          <w:trHeight w:hRule="exact" w:val="532"/>
        </w:trPr>
        <w:tc>
          <w:tcPr>
            <w:tcW w:w="1909" w:type="pct"/>
            <w:vMerge/>
          </w:tcPr>
          <w:p w14:paraId="2858F1D1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4" w:type="pct"/>
          </w:tcPr>
          <w:p w14:paraId="774194CC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32" w:type="pct"/>
          </w:tcPr>
          <w:p w14:paraId="29F646F4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34" w:type="pct"/>
          </w:tcPr>
          <w:p w14:paraId="680CC765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420" w:type="pct"/>
          </w:tcPr>
          <w:p w14:paraId="4D4A55D7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34" w:type="pct"/>
          </w:tcPr>
          <w:p w14:paraId="37CC0561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34" w:type="pct"/>
          </w:tcPr>
          <w:p w14:paraId="28F71FC6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34" w:type="pct"/>
          </w:tcPr>
          <w:p w14:paraId="2B8AB7FD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38" w:type="pct"/>
          </w:tcPr>
          <w:p w14:paraId="03C11C36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33" w:type="pct"/>
          </w:tcPr>
          <w:p w14:paraId="2263F90B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</w:tr>
      <w:tr w:rsidR="00AF06FF" w14:paraId="43767403" w14:textId="77777777" w:rsidTr="00AF06FF">
        <w:trPr>
          <w:trHeight w:hRule="exact" w:val="288"/>
        </w:trPr>
        <w:tc>
          <w:tcPr>
            <w:tcW w:w="1909" w:type="pct"/>
          </w:tcPr>
          <w:p w14:paraId="29CD07E0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34" w:type="pct"/>
          </w:tcPr>
          <w:p w14:paraId="39B3F46B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32" w:type="pct"/>
          </w:tcPr>
          <w:p w14:paraId="47B470C2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34" w:type="pct"/>
          </w:tcPr>
          <w:p w14:paraId="70568BAE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0" w:type="pct"/>
          </w:tcPr>
          <w:p w14:paraId="43397DCF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34" w:type="pct"/>
          </w:tcPr>
          <w:p w14:paraId="0F9C41BF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34" w:type="pct"/>
          </w:tcPr>
          <w:p w14:paraId="7893042A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34" w:type="pct"/>
          </w:tcPr>
          <w:p w14:paraId="3B13BFE9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8" w:type="pct"/>
          </w:tcPr>
          <w:p w14:paraId="7FB622D6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33" w:type="pct"/>
          </w:tcPr>
          <w:p w14:paraId="096359BE" w14:textId="77777777" w:rsidR="00AF06FF" w:rsidRDefault="00AF06FF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</w:tr>
      <w:tr w:rsidR="00AF06FF" w14:paraId="68F6B51C" w14:textId="77777777" w:rsidTr="00AF06FF">
        <w:trPr>
          <w:trHeight w:hRule="exact" w:val="288"/>
        </w:trPr>
        <w:tc>
          <w:tcPr>
            <w:tcW w:w="1909" w:type="pct"/>
          </w:tcPr>
          <w:p w14:paraId="324D7474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34" w:type="pct"/>
          </w:tcPr>
          <w:p w14:paraId="6079460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3496E">
              <w:t>60</w:t>
            </w:r>
          </w:p>
        </w:tc>
        <w:tc>
          <w:tcPr>
            <w:tcW w:w="332" w:type="pct"/>
          </w:tcPr>
          <w:p w14:paraId="27815E9B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3496E">
              <w:t>150</w:t>
            </w:r>
          </w:p>
        </w:tc>
        <w:tc>
          <w:tcPr>
            <w:tcW w:w="334" w:type="pct"/>
          </w:tcPr>
          <w:p w14:paraId="291719C8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20" w:type="pct"/>
          </w:tcPr>
          <w:p w14:paraId="7644CD58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3496E">
              <w:t>195</w:t>
            </w:r>
          </w:p>
        </w:tc>
        <w:tc>
          <w:tcPr>
            <w:tcW w:w="334" w:type="pct"/>
          </w:tcPr>
          <w:p w14:paraId="488691F1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4" w:type="pct"/>
          </w:tcPr>
          <w:p w14:paraId="6D99B6D2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3496E">
              <w:t>175</w:t>
            </w:r>
          </w:p>
        </w:tc>
        <w:tc>
          <w:tcPr>
            <w:tcW w:w="334" w:type="pct"/>
          </w:tcPr>
          <w:p w14:paraId="3D078230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8" w:type="pct"/>
          </w:tcPr>
          <w:p w14:paraId="641A347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3496E">
              <w:t>125</w:t>
            </w:r>
          </w:p>
        </w:tc>
        <w:tc>
          <w:tcPr>
            <w:tcW w:w="333" w:type="pct"/>
          </w:tcPr>
          <w:p w14:paraId="5C5CA36F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06FF" w14:paraId="462D1FAD" w14:textId="77777777" w:rsidTr="00AF06FF">
        <w:trPr>
          <w:trHeight w:hRule="exact" w:val="288"/>
        </w:trPr>
        <w:tc>
          <w:tcPr>
            <w:tcW w:w="1909" w:type="pct"/>
          </w:tcPr>
          <w:p w14:paraId="5B8EE091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0</w:t>
            </w:r>
          </w:p>
        </w:tc>
        <w:tc>
          <w:tcPr>
            <w:tcW w:w="334" w:type="pct"/>
          </w:tcPr>
          <w:p w14:paraId="1349FC03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3496E">
              <w:t>0</w:t>
            </w:r>
          </w:p>
        </w:tc>
        <w:tc>
          <w:tcPr>
            <w:tcW w:w="332" w:type="pct"/>
          </w:tcPr>
          <w:p w14:paraId="1855B0B2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3496E">
              <w:t>60</w:t>
            </w:r>
          </w:p>
        </w:tc>
        <w:tc>
          <w:tcPr>
            <w:tcW w:w="334" w:type="pct"/>
          </w:tcPr>
          <w:p w14:paraId="2A685995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20" w:type="pct"/>
          </w:tcPr>
          <w:p w14:paraId="00417676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3496E">
              <w:t>65</w:t>
            </w:r>
          </w:p>
        </w:tc>
        <w:tc>
          <w:tcPr>
            <w:tcW w:w="334" w:type="pct"/>
          </w:tcPr>
          <w:p w14:paraId="6A6A2B5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4" w:type="pct"/>
          </w:tcPr>
          <w:p w14:paraId="060E65DB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3496E">
              <w:t>100</w:t>
            </w:r>
          </w:p>
        </w:tc>
        <w:tc>
          <w:tcPr>
            <w:tcW w:w="334" w:type="pct"/>
          </w:tcPr>
          <w:p w14:paraId="716646F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8" w:type="pct"/>
          </w:tcPr>
          <w:p w14:paraId="7BBD6BB6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3496E">
              <w:t>85</w:t>
            </w:r>
          </w:p>
        </w:tc>
        <w:tc>
          <w:tcPr>
            <w:tcW w:w="333" w:type="pct"/>
          </w:tcPr>
          <w:p w14:paraId="2CDA1A3B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06FF" w14:paraId="3D58050D" w14:textId="77777777" w:rsidTr="00AF06FF">
        <w:trPr>
          <w:trHeight w:hRule="exact" w:val="288"/>
        </w:trPr>
        <w:tc>
          <w:tcPr>
            <w:tcW w:w="1909" w:type="pct"/>
          </w:tcPr>
          <w:p w14:paraId="4C250C4F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34" w:type="pct"/>
          </w:tcPr>
          <w:p w14:paraId="44561215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3496E">
              <w:t>60</w:t>
            </w:r>
          </w:p>
        </w:tc>
        <w:tc>
          <w:tcPr>
            <w:tcW w:w="332" w:type="pct"/>
          </w:tcPr>
          <w:p w14:paraId="3500923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3496E">
              <w:t>90</w:t>
            </w:r>
          </w:p>
        </w:tc>
        <w:tc>
          <w:tcPr>
            <w:tcW w:w="334" w:type="pct"/>
          </w:tcPr>
          <w:p w14:paraId="71F6E322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20" w:type="pct"/>
          </w:tcPr>
          <w:p w14:paraId="2774794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3496E">
              <w:t>130</w:t>
            </w:r>
          </w:p>
        </w:tc>
        <w:tc>
          <w:tcPr>
            <w:tcW w:w="334" w:type="pct"/>
          </w:tcPr>
          <w:p w14:paraId="3A5E52D1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4" w:type="pct"/>
          </w:tcPr>
          <w:p w14:paraId="4F9BFF94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3496E">
              <w:t>75</w:t>
            </w:r>
          </w:p>
        </w:tc>
        <w:tc>
          <w:tcPr>
            <w:tcW w:w="334" w:type="pct"/>
          </w:tcPr>
          <w:p w14:paraId="2EA8C0EF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8" w:type="pct"/>
          </w:tcPr>
          <w:p w14:paraId="1AFE6772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3496E">
              <w:t>40</w:t>
            </w:r>
          </w:p>
        </w:tc>
        <w:tc>
          <w:tcPr>
            <w:tcW w:w="333" w:type="pct"/>
          </w:tcPr>
          <w:p w14:paraId="2CD332FE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06FF" w14:paraId="05A4F9C6" w14:textId="77777777" w:rsidTr="00AF06FF">
        <w:trPr>
          <w:trHeight w:hRule="exact" w:val="288"/>
        </w:trPr>
        <w:tc>
          <w:tcPr>
            <w:tcW w:w="1909" w:type="pct"/>
          </w:tcPr>
          <w:p w14:paraId="74C6A833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34" w:type="pct"/>
          </w:tcPr>
          <w:p w14:paraId="042F9CA0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3496E">
              <w:t>60</w:t>
            </w:r>
          </w:p>
        </w:tc>
        <w:tc>
          <w:tcPr>
            <w:tcW w:w="332" w:type="pct"/>
          </w:tcPr>
          <w:p w14:paraId="31984F6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3496E">
              <w:t>150</w:t>
            </w:r>
          </w:p>
        </w:tc>
        <w:tc>
          <w:tcPr>
            <w:tcW w:w="334" w:type="pct"/>
          </w:tcPr>
          <w:p w14:paraId="3B2B4C35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20" w:type="pct"/>
          </w:tcPr>
          <w:p w14:paraId="071757A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3496E">
              <w:t>195</w:t>
            </w:r>
          </w:p>
        </w:tc>
        <w:tc>
          <w:tcPr>
            <w:tcW w:w="334" w:type="pct"/>
          </w:tcPr>
          <w:p w14:paraId="258AB009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4" w:type="pct"/>
          </w:tcPr>
          <w:p w14:paraId="5490013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3496E">
              <w:t>175</w:t>
            </w:r>
          </w:p>
        </w:tc>
        <w:tc>
          <w:tcPr>
            <w:tcW w:w="334" w:type="pct"/>
          </w:tcPr>
          <w:p w14:paraId="338C754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8" w:type="pct"/>
          </w:tcPr>
          <w:p w14:paraId="2E7CD348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3496E">
              <w:t>125</w:t>
            </w:r>
          </w:p>
        </w:tc>
        <w:tc>
          <w:tcPr>
            <w:tcW w:w="333" w:type="pct"/>
          </w:tcPr>
          <w:p w14:paraId="05C22F80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06FF" w14:paraId="1FF589A1" w14:textId="77777777" w:rsidTr="00AF06FF">
        <w:trPr>
          <w:trHeight w:hRule="exact" w:val="288"/>
        </w:trPr>
        <w:tc>
          <w:tcPr>
            <w:tcW w:w="1909" w:type="pct"/>
          </w:tcPr>
          <w:p w14:paraId="250EE438" w14:textId="77777777" w:rsidR="00AF06FF" w:rsidRDefault="00AF06FF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34" w:type="pct"/>
          </w:tcPr>
          <w:p w14:paraId="4755F02A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3496E">
              <w:t>150</w:t>
            </w:r>
          </w:p>
        </w:tc>
        <w:tc>
          <w:tcPr>
            <w:tcW w:w="332" w:type="pct"/>
          </w:tcPr>
          <w:p w14:paraId="46EB6176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3496E">
              <w:t>0</w:t>
            </w:r>
          </w:p>
        </w:tc>
        <w:tc>
          <w:tcPr>
            <w:tcW w:w="334" w:type="pct"/>
          </w:tcPr>
          <w:p w14:paraId="4F06BC6A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3496E">
              <w:t>195</w:t>
            </w:r>
          </w:p>
        </w:tc>
        <w:tc>
          <w:tcPr>
            <w:tcW w:w="420" w:type="pct"/>
          </w:tcPr>
          <w:p w14:paraId="50771276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3496E">
              <w:t>0</w:t>
            </w:r>
          </w:p>
        </w:tc>
        <w:tc>
          <w:tcPr>
            <w:tcW w:w="334" w:type="pct"/>
          </w:tcPr>
          <w:p w14:paraId="030C1E8D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3496E">
              <w:t>175</w:t>
            </w:r>
          </w:p>
        </w:tc>
        <w:tc>
          <w:tcPr>
            <w:tcW w:w="334" w:type="pct"/>
          </w:tcPr>
          <w:p w14:paraId="02FCA6FF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3496E">
              <w:t>0</w:t>
            </w:r>
          </w:p>
        </w:tc>
        <w:tc>
          <w:tcPr>
            <w:tcW w:w="334" w:type="pct"/>
          </w:tcPr>
          <w:p w14:paraId="319F38B7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3496E">
              <w:t>125</w:t>
            </w:r>
          </w:p>
        </w:tc>
        <w:tc>
          <w:tcPr>
            <w:tcW w:w="338" w:type="pct"/>
          </w:tcPr>
          <w:p w14:paraId="444F982C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63496E">
              <w:t>0</w:t>
            </w:r>
          </w:p>
        </w:tc>
        <w:tc>
          <w:tcPr>
            <w:tcW w:w="333" w:type="pct"/>
          </w:tcPr>
          <w:p w14:paraId="3C8D9E0F" w14:textId="77777777" w:rsidR="00AF06FF" w:rsidRDefault="00AF06FF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29ADB9B6" w14:textId="77777777" w:rsidR="00A46922" w:rsidRDefault="00A46922" w:rsidP="00A46922">
      <w:pPr>
        <w:tabs>
          <w:tab w:val="left" w:pos="5715"/>
        </w:tabs>
        <w:spacing w:after="0"/>
      </w:pPr>
      <w:r>
        <w:lastRenderedPageBreak/>
        <w:t xml:space="preserve"> Total </w:t>
      </w:r>
      <w:r w:rsidR="003D1BC2">
        <w:t>C</w:t>
      </w:r>
      <w:r>
        <w:t xml:space="preserve">ost = </w:t>
      </w:r>
      <w:r w:rsidR="003D1BC2">
        <w:t>O</w:t>
      </w:r>
      <w:r>
        <w:t xml:space="preserve">rdering + </w:t>
      </w:r>
      <w:r w:rsidR="003D1BC2">
        <w:t>H</w:t>
      </w:r>
      <w:r>
        <w:t>olding = 4 x $100 + 310 x $1 = $710</w:t>
      </w:r>
    </w:p>
    <w:p w14:paraId="08BA34E4" w14:textId="77777777" w:rsidR="00A46922" w:rsidRDefault="00A46922" w:rsidP="00A46922">
      <w:pPr>
        <w:tabs>
          <w:tab w:val="left" w:pos="5715"/>
        </w:tabs>
        <w:spacing w:after="0"/>
      </w:pPr>
    </w:p>
    <w:p w14:paraId="6A8BC406" w14:textId="77777777" w:rsidR="00A46922" w:rsidRDefault="00A46922" w:rsidP="00A46922">
      <w:pPr>
        <w:tabs>
          <w:tab w:val="left" w:pos="5715"/>
        </w:tabs>
        <w:spacing w:after="0"/>
      </w:pPr>
      <w:r>
        <w:t xml:space="preserve">17c. Lot for </w:t>
      </w:r>
      <w:r w:rsidR="003D1BC2">
        <w:t>l</w:t>
      </w:r>
      <w:r>
        <w:t>ot</w:t>
      </w:r>
    </w:p>
    <w:p w14:paraId="0EEC1909" w14:textId="77777777" w:rsidR="00A46922" w:rsidRPr="006408C2" w:rsidRDefault="00A46922" w:rsidP="00A46922">
      <w:pPr>
        <w:tabs>
          <w:tab w:val="left" w:pos="5715"/>
        </w:tabs>
        <w:spacing w:after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10"/>
        <w:gridCol w:w="614"/>
        <w:gridCol w:w="608"/>
        <w:gridCol w:w="616"/>
        <w:gridCol w:w="772"/>
        <w:gridCol w:w="616"/>
        <w:gridCol w:w="616"/>
        <w:gridCol w:w="616"/>
        <w:gridCol w:w="625"/>
        <w:gridCol w:w="623"/>
      </w:tblGrid>
      <w:tr w:rsidR="00A46922" w14:paraId="1BC5B90A" w14:textId="77777777" w:rsidTr="00A40DFB">
        <w:trPr>
          <w:trHeight w:hRule="exact" w:val="576"/>
        </w:trPr>
        <w:tc>
          <w:tcPr>
            <w:tcW w:w="1905" w:type="pct"/>
            <w:vMerge w:val="restart"/>
          </w:tcPr>
          <w:p w14:paraId="1289359B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X</w:t>
            </w:r>
          </w:p>
          <w:p w14:paraId="34DA2BCA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0</w:t>
            </w:r>
          </w:p>
          <w:p w14:paraId="30CEABDE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1 week</w:t>
            </w:r>
          </w:p>
          <w:p w14:paraId="03A42211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95" w:type="pct"/>
            <w:gridSpan w:val="9"/>
          </w:tcPr>
          <w:p w14:paraId="4ABBA56A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WEEK</w:t>
            </w:r>
          </w:p>
        </w:tc>
      </w:tr>
      <w:tr w:rsidR="00A46922" w14:paraId="68FB79B5" w14:textId="77777777" w:rsidTr="00194840">
        <w:trPr>
          <w:trHeight w:hRule="exact" w:val="622"/>
        </w:trPr>
        <w:tc>
          <w:tcPr>
            <w:tcW w:w="1905" w:type="pct"/>
            <w:vMerge/>
          </w:tcPr>
          <w:p w14:paraId="0B586CD5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" w:type="pct"/>
          </w:tcPr>
          <w:p w14:paraId="5A53E3B2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30" w:type="pct"/>
          </w:tcPr>
          <w:p w14:paraId="5F5305F8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34" w:type="pct"/>
          </w:tcPr>
          <w:p w14:paraId="0F18E0ED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419" w:type="pct"/>
          </w:tcPr>
          <w:p w14:paraId="487991CE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34" w:type="pct"/>
          </w:tcPr>
          <w:p w14:paraId="7ADB5E07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34" w:type="pct"/>
          </w:tcPr>
          <w:p w14:paraId="4CB33CB6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34" w:type="pct"/>
          </w:tcPr>
          <w:p w14:paraId="132CE9DC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39" w:type="pct"/>
          </w:tcPr>
          <w:p w14:paraId="3D146B4C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37" w:type="pct"/>
          </w:tcPr>
          <w:p w14:paraId="53651C4C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</w:tr>
      <w:tr w:rsidR="00A40DFB" w14:paraId="0A6196C3" w14:textId="77777777" w:rsidTr="00A40DFB">
        <w:trPr>
          <w:trHeight w:hRule="exact" w:val="288"/>
        </w:trPr>
        <w:tc>
          <w:tcPr>
            <w:tcW w:w="1905" w:type="pct"/>
          </w:tcPr>
          <w:p w14:paraId="1278F663" w14:textId="77777777" w:rsidR="00A40DFB" w:rsidRDefault="00A40DF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33" w:type="pct"/>
          </w:tcPr>
          <w:p w14:paraId="45910171" w14:textId="77777777" w:rsidR="00A40DFB" w:rsidRDefault="00A40DF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30" w:type="pct"/>
          </w:tcPr>
          <w:p w14:paraId="66F11ED8" w14:textId="77777777" w:rsidR="00A40DFB" w:rsidRDefault="00A40DF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34" w:type="pct"/>
          </w:tcPr>
          <w:p w14:paraId="4B3939A8" w14:textId="77777777" w:rsidR="00A40DFB" w:rsidRDefault="00A40DF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19" w:type="pct"/>
          </w:tcPr>
          <w:p w14:paraId="6D65BF2A" w14:textId="77777777" w:rsidR="00A40DFB" w:rsidRDefault="00A40DF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34" w:type="pct"/>
          </w:tcPr>
          <w:p w14:paraId="7363A5FE" w14:textId="77777777" w:rsidR="00A40DFB" w:rsidRDefault="00A40DF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34" w:type="pct"/>
          </w:tcPr>
          <w:p w14:paraId="50E3E54D" w14:textId="77777777" w:rsidR="00A40DFB" w:rsidRDefault="00A40DF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34" w:type="pct"/>
          </w:tcPr>
          <w:p w14:paraId="51E0A7B1" w14:textId="77777777" w:rsidR="00A40DFB" w:rsidRDefault="00A40DF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9" w:type="pct"/>
          </w:tcPr>
          <w:p w14:paraId="328E20A5" w14:textId="77777777" w:rsidR="00A40DFB" w:rsidRDefault="00A40DF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37" w:type="pct"/>
          </w:tcPr>
          <w:p w14:paraId="118730A3" w14:textId="77777777" w:rsidR="00A40DFB" w:rsidRDefault="00A40DF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</w:tr>
      <w:tr w:rsidR="00A40DFB" w14:paraId="6FDA0D89" w14:textId="77777777" w:rsidTr="00A40DFB">
        <w:trPr>
          <w:trHeight w:hRule="exact" w:val="288"/>
        </w:trPr>
        <w:tc>
          <w:tcPr>
            <w:tcW w:w="1905" w:type="pct"/>
          </w:tcPr>
          <w:p w14:paraId="5CE17D7F" w14:textId="77777777" w:rsidR="00A40DFB" w:rsidRDefault="00A40DF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33" w:type="pct"/>
          </w:tcPr>
          <w:p w14:paraId="519855FD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60</w:t>
            </w:r>
          </w:p>
        </w:tc>
        <w:tc>
          <w:tcPr>
            <w:tcW w:w="330" w:type="pct"/>
          </w:tcPr>
          <w:p w14:paraId="5C27B77B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90</w:t>
            </w:r>
          </w:p>
        </w:tc>
        <w:tc>
          <w:tcPr>
            <w:tcW w:w="334" w:type="pct"/>
          </w:tcPr>
          <w:p w14:paraId="7AB6CB16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60</w:t>
            </w:r>
          </w:p>
        </w:tc>
        <w:tc>
          <w:tcPr>
            <w:tcW w:w="419" w:type="pct"/>
          </w:tcPr>
          <w:p w14:paraId="519A104A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130</w:t>
            </w:r>
          </w:p>
        </w:tc>
        <w:tc>
          <w:tcPr>
            <w:tcW w:w="334" w:type="pct"/>
          </w:tcPr>
          <w:p w14:paraId="1E6FC61E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65</w:t>
            </w:r>
          </w:p>
        </w:tc>
        <w:tc>
          <w:tcPr>
            <w:tcW w:w="334" w:type="pct"/>
          </w:tcPr>
          <w:p w14:paraId="41104191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75</w:t>
            </w:r>
          </w:p>
        </w:tc>
        <w:tc>
          <w:tcPr>
            <w:tcW w:w="334" w:type="pct"/>
          </w:tcPr>
          <w:p w14:paraId="27B03B42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100</w:t>
            </w:r>
          </w:p>
        </w:tc>
        <w:tc>
          <w:tcPr>
            <w:tcW w:w="339" w:type="pct"/>
          </w:tcPr>
          <w:p w14:paraId="2EDE15D0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40</w:t>
            </w:r>
          </w:p>
        </w:tc>
        <w:tc>
          <w:tcPr>
            <w:tcW w:w="337" w:type="pct"/>
          </w:tcPr>
          <w:p w14:paraId="18F7A74E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85</w:t>
            </w:r>
          </w:p>
        </w:tc>
      </w:tr>
      <w:tr w:rsidR="00A40DFB" w14:paraId="6EBD134E" w14:textId="77777777" w:rsidTr="00A40DFB">
        <w:trPr>
          <w:trHeight w:hRule="exact" w:val="288"/>
        </w:trPr>
        <w:tc>
          <w:tcPr>
            <w:tcW w:w="1905" w:type="pct"/>
          </w:tcPr>
          <w:p w14:paraId="1B46356F" w14:textId="77777777" w:rsidR="00A40DFB" w:rsidRDefault="00A40DF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0</w:t>
            </w:r>
          </w:p>
        </w:tc>
        <w:tc>
          <w:tcPr>
            <w:tcW w:w="333" w:type="pct"/>
          </w:tcPr>
          <w:p w14:paraId="6F7CB61E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0" w:type="pct"/>
          </w:tcPr>
          <w:p w14:paraId="1E639217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4" w:type="pct"/>
          </w:tcPr>
          <w:p w14:paraId="6CE83320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9" w:type="pct"/>
          </w:tcPr>
          <w:p w14:paraId="22FE4A5D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4" w:type="pct"/>
          </w:tcPr>
          <w:p w14:paraId="10778F74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4" w:type="pct"/>
          </w:tcPr>
          <w:p w14:paraId="55C71B6C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4" w:type="pct"/>
          </w:tcPr>
          <w:p w14:paraId="5273E69C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9" w:type="pct"/>
          </w:tcPr>
          <w:p w14:paraId="4362C97C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7" w:type="pct"/>
          </w:tcPr>
          <w:p w14:paraId="3FD87995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40DFB" w14:paraId="3904722D" w14:textId="77777777" w:rsidTr="00A40DFB">
        <w:trPr>
          <w:trHeight w:hRule="exact" w:val="288"/>
        </w:trPr>
        <w:tc>
          <w:tcPr>
            <w:tcW w:w="1905" w:type="pct"/>
          </w:tcPr>
          <w:p w14:paraId="669A90CB" w14:textId="77777777" w:rsidR="00A40DFB" w:rsidRDefault="00A40DF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33" w:type="pct"/>
          </w:tcPr>
          <w:p w14:paraId="52B1A685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60</w:t>
            </w:r>
          </w:p>
        </w:tc>
        <w:tc>
          <w:tcPr>
            <w:tcW w:w="330" w:type="pct"/>
          </w:tcPr>
          <w:p w14:paraId="044E0FF1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90</w:t>
            </w:r>
          </w:p>
        </w:tc>
        <w:tc>
          <w:tcPr>
            <w:tcW w:w="334" w:type="pct"/>
          </w:tcPr>
          <w:p w14:paraId="41C638F0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60</w:t>
            </w:r>
          </w:p>
        </w:tc>
        <w:tc>
          <w:tcPr>
            <w:tcW w:w="419" w:type="pct"/>
          </w:tcPr>
          <w:p w14:paraId="6C83255A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130</w:t>
            </w:r>
          </w:p>
        </w:tc>
        <w:tc>
          <w:tcPr>
            <w:tcW w:w="334" w:type="pct"/>
          </w:tcPr>
          <w:p w14:paraId="7E3CE98C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65</w:t>
            </w:r>
          </w:p>
        </w:tc>
        <w:tc>
          <w:tcPr>
            <w:tcW w:w="334" w:type="pct"/>
          </w:tcPr>
          <w:p w14:paraId="01D8A9CE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75</w:t>
            </w:r>
          </w:p>
        </w:tc>
        <w:tc>
          <w:tcPr>
            <w:tcW w:w="334" w:type="pct"/>
          </w:tcPr>
          <w:p w14:paraId="6FF706BF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100</w:t>
            </w:r>
          </w:p>
        </w:tc>
        <w:tc>
          <w:tcPr>
            <w:tcW w:w="339" w:type="pct"/>
          </w:tcPr>
          <w:p w14:paraId="72CAAF18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40</w:t>
            </w:r>
          </w:p>
        </w:tc>
        <w:tc>
          <w:tcPr>
            <w:tcW w:w="337" w:type="pct"/>
          </w:tcPr>
          <w:p w14:paraId="64AC173D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85</w:t>
            </w:r>
          </w:p>
        </w:tc>
      </w:tr>
      <w:tr w:rsidR="00A40DFB" w14:paraId="674107F8" w14:textId="77777777" w:rsidTr="00A40DFB">
        <w:trPr>
          <w:trHeight w:hRule="exact" w:val="288"/>
        </w:trPr>
        <w:tc>
          <w:tcPr>
            <w:tcW w:w="1905" w:type="pct"/>
          </w:tcPr>
          <w:p w14:paraId="7A9CFB37" w14:textId="77777777" w:rsidR="00A40DFB" w:rsidRDefault="00A40DF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33" w:type="pct"/>
          </w:tcPr>
          <w:p w14:paraId="735E6922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60</w:t>
            </w:r>
          </w:p>
        </w:tc>
        <w:tc>
          <w:tcPr>
            <w:tcW w:w="330" w:type="pct"/>
          </w:tcPr>
          <w:p w14:paraId="07F43CCF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90</w:t>
            </w:r>
          </w:p>
        </w:tc>
        <w:tc>
          <w:tcPr>
            <w:tcW w:w="334" w:type="pct"/>
          </w:tcPr>
          <w:p w14:paraId="3FCD83A0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60</w:t>
            </w:r>
          </w:p>
        </w:tc>
        <w:tc>
          <w:tcPr>
            <w:tcW w:w="419" w:type="pct"/>
          </w:tcPr>
          <w:p w14:paraId="4A3F7454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130</w:t>
            </w:r>
          </w:p>
        </w:tc>
        <w:tc>
          <w:tcPr>
            <w:tcW w:w="334" w:type="pct"/>
          </w:tcPr>
          <w:p w14:paraId="7F5EA73C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65</w:t>
            </w:r>
          </w:p>
        </w:tc>
        <w:tc>
          <w:tcPr>
            <w:tcW w:w="334" w:type="pct"/>
          </w:tcPr>
          <w:p w14:paraId="6D429823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75</w:t>
            </w:r>
          </w:p>
        </w:tc>
        <w:tc>
          <w:tcPr>
            <w:tcW w:w="334" w:type="pct"/>
          </w:tcPr>
          <w:p w14:paraId="2ED373EC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100</w:t>
            </w:r>
          </w:p>
        </w:tc>
        <w:tc>
          <w:tcPr>
            <w:tcW w:w="339" w:type="pct"/>
          </w:tcPr>
          <w:p w14:paraId="0112EC4C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40</w:t>
            </w:r>
          </w:p>
        </w:tc>
        <w:tc>
          <w:tcPr>
            <w:tcW w:w="337" w:type="pct"/>
          </w:tcPr>
          <w:p w14:paraId="4DFFBEA1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85</w:t>
            </w:r>
          </w:p>
        </w:tc>
      </w:tr>
      <w:tr w:rsidR="00A40DFB" w14:paraId="40D3ADE3" w14:textId="77777777" w:rsidTr="00A40DFB">
        <w:trPr>
          <w:trHeight w:hRule="exact" w:val="288"/>
        </w:trPr>
        <w:tc>
          <w:tcPr>
            <w:tcW w:w="1905" w:type="pct"/>
          </w:tcPr>
          <w:p w14:paraId="44DBA676" w14:textId="77777777" w:rsidR="00A40DFB" w:rsidRDefault="00A40DF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33" w:type="pct"/>
          </w:tcPr>
          <w:p w14:paraId="398DCFE3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90</w:t>
            </w:r>
          </w:p>
        </w:tc>
        <w:tc>
          <w:tcPr>
            <w:tcW w:w="330" w:type="pct"/>
          </w:tcPr>
          <w:p w14:paraId="106D1B33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60</w:t>
            </w:r>
          </w:p>
        </w:tc>
        <w:tc>
          <w:tcPr>
            <w:tcW w:w="334" w:type="pct"/>
          </w:tcPr>
          <w:p w14:paraId="44B91DF0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130</w:t>
            </w:r>
          </w:p>
        </w:tc>
        <w:tc>
          <w:tcPr>
            <w:tcW w:w="419" w:type="pct"/>
          </w:tcPr>
          <w:p w14:paraId="0CBE52B0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65</w:t>
            </w:r>
          </w:p>
        </w:tc>
        <w:tc>
          <w:tcPr>
            <w:tcW w:w="334" w:type="pct"/>
          </w:tcPr>
          <w:p w14:paraId="7C76DCE3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75</w:t>
            </w:r>
          </w:p>
        </w:tc>
        <w:tc>
          <w:tcPr>
            <w:tcW w:w="334" w:type="pct"/>
          </w:tcPr>
          <w:p w14:paraId="7704DE15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100</w:t>
            </w:r>
          </w:p>
        </w:tc>
        <w:tc>
          <w:tcPr>
            <w:tcW w:w="334" w:type="pct"/>
          </w:tcPr>
          <w:p w14:paraId="10C8C1F2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40</w:t>
            </w:r>
          </w:p>
        </w:tc>
        <w:tc>
          <w:tcPr>
            <w:tcW w:w="339" w:type="pct"/>
          </w:tcPr>
          <w:p w14:paraId="00C50D33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0C3588">
              <w:t>85</w:t>
            </w:r>
          </w:p>
        </w:tc>
        <w:tc>
          <w:tcPr>
            <w:tcW w:w="337" w:type="pct"/>
          </w:tcPr>
          <w:p w14:paraId="22981E6B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3C2B998" w14:textId="762F6A65" w:rsidR="00A46922" w:rsidRDefault="00A46922" w:rsidP="00A46922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Total </w:t>
      </w:r>
      <w:r w:rsidR="003D1BC2">
        <w:rPr>
          <w:rFonts w:eastAsiaTheme="minorEastAsia"/>
        </w:rPr>
        <w:t>C</w:t>
      </w:r>
      <w:r>
        <w:rPr>
          <w:rFonts w:eastAsiaTheme="minorEastAsia"/>
        </w:rPr>
        <w:t xml:space="preserve">ost = </w:t>
      </w:r>
      <w:r w:rsidR="003D1BC2">
        <w:rPr>
          <w:rFonts w:eastAsiaTheme="minorEastAsia"/>
        </w:rPr>
        <w:t>O</w:t>
      </w:r>
      <w:r>
        <w:rPr>
          <w:rFonts w:eastAsiaTheme="minorEastAsia"/>
        </w:rPr>
        <w:t>rdering = 8 x 4</w:t>
      </w:r>
      <w:r w:rsidR="003D1BC2">
        <w:rPr>
          <w:rFonts w:eastAsiaTheme="minorEastAsia"/>
        </w:rPr>
        <w:t>,</w:t>
      </w:r>
      <w:r>
        <w:rPr>
          <w:rFonts w:eastAsiaTheme="minorEastAsia"/>
        </w:rPr>
        <w:t xml:space="preserve">100 </w:t>
      </w:r>
    </w:p>
    <w:p w14:paraId="3056A907" w14:textId="77777777" w:rsidR="00A46922" w:rsidRDefault="00A46922" w:rsidP="00A46922">
      <w:pPr>
        <w:spacing w:after="0"/>
        <w:rPr>
          <w:rFonts w:eastAsiaTheme="minorEastAsia"/>
        </w:rPr>
      </w:pPr>
    </w:p>
    <w:p w14:paraId="079F3CDA" w14:textId="77777777" w:rsidR="00A46922" w:rsidRDefault="00A46922" w:rsidP="00A46922">
      <w:pPr>
        <w:spacing w:after="0"/>
        <w:rPr>
          <w:rFonts w:eastAsiaTheme="minorEastAsia"/>
        </w:rPr>
      </w:pPr>
      <w:r>
        <w:rPr>
          <w:rFonts w:eastAsiaTheme="minorEastAsia"/>
        </w:rPr>
        <w:t>17d.</w:t>
      </w:r>
      <w:r w:rsidR="003B1EA2">
        <w:rPr>
          <w:rFonts w:eastAsiaTheme="minorEastAsia"/>
        </w:rPr>
        <w:t xml:space="preserve"> </w:t>
      </w:r>
      <w:r>
        <w:rPr>
          <w:rFonts w:eastAsiaTheme="minorEastAsia"/>
        </w:rPr>
        <w:t>Part-period balancing</w:t>
      </w:r>
    </w:p>
    <w:tbl>
      <w:tblPr>
        <w:tblStyle w:val="TableGrid"/>
        <w:tblW w:w="4690" w:type="pct"/>
        <w:tblLook w:val="04A0" w:firstRow="1" w:lastRow="0" w:firstColumn="1" w:lastColumn="0" w:noHBand="0" w:noVBand="1"/>
      </w:tblPr>
      <w:tblGrid>
        <w:gridCol w:w="3295"/>
        <w:gridCol w:w="581"/>
        <w:gridCol w:w="581"/>
        <w:gridCol w:w="581"/>
        <w:gridCol w:w="720"/>
        <w:gridCol w:w="581"/>
        <w:gridCol w:w="581"/>
        <w:gridCol w:w="581"/>
        <w:gridCol w:w="578"/>
        <w:gridCol w:w="566"/>
      </w:tblGrid>
      <w:tr w:rsidR="00A46922" w14:paraId="0B5D72B2" w14:textId="77777777" w:rsidTr="00A40DFB">
        <w:trPr>
          <w:trHeight w:hRule="exact" w:val="576"/>
        </w:trPr>
        <w:tc>
          <w:tcPr>
            <w:tcW w:w="1909" w:type="pct"/>
            <w:vMerge w:val="restart"/>
          </w:tcPr>
          <w:p w14:paraId="02EE195E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X</w:t>
            </w:r>
          </w:p>
          <w:p w14:paraId="034FD809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0</w:t>
            </w:r>
          </w:p>
          <w:p w14:paraId="291F7D2E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1 week</w:t>
            </w:r>
          </w:p>
          <w:p w14:paraId="3812291F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91" w:type="pct"/>
            <w:gridSpan w:val="9"/>
          </w:tcPr>
          <w:p w14:paraId="2BC04D2D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WEEK</w:t>
            </w:r>
          </w:p>
        </w:tc>
      </w:tr>
      <w:tr w:rsidR="00A46922" w14:paraId="2BD25729" w14:textId="77777777" w:rsidTr="00A40DFB">
        <w:trPr>
          <w:trHeight w:hRule="exact" w:val="576"/>
        </w:trPr>
        <w:tc>
          <w:tcPr>
            <w:tcW w:w="1909" w:type="pct"/>
            <w:vMerge/>
          </w:tcPr>
          <w:p w14:paraId="1B05C4BF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4" w:type="pct"/>
          </w:tcPr>
          <w:p w14:paraId="4759A210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32" w:type="pct"/>
          </w:tcPr>
          <w:p w14:paraId="54AB0F03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34" w:type="pct"/>
          </w:tcPr>
          <w:p w14:paraId="416BBFB4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420" w:type="pct"/>
          </w:tcPr>
          <w:p w14:paraId="5DA63F85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34" w:type="pct"/>
          </w:tcPr>
          <w:p w14:paraId="4DDFB712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34" w:type="pct"/>
          </w:tcPr>
          <w:p w14:paraId="1A7EFAA5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34" w:type="pct"/>
          </w:tcPr>
          <w:p w14:paraId="14623BE6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38" w:type="pct"/>
          </w:tcPr>
          <w:p w14:paraId="17A0A3A0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33" w:type="pct"/>
          </w:tcPr>
          <w:p w14:paraId="08B1E607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</w:tr>
      <w:tr w:rsidR="00A40DFB" w14:paraId="3FBA7414" w14:textId="77777777" w:rsidTr="00A40DFB">
        <w:trPr>
          <w:trHeight w:hRule="exact" w:val="288"/>
        </w:trPr>
        <w:tc>
          <w:tcPr>
            <w:tcW w:w="1909" w:type="pct"/>
          </w:tcPr>
          <w:p w14:paraId="3F6697B6" w14:textId="77777777" w:rsidR="00A40DFB" w:rsidRDefault="00A40DF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34" w:type="pct"/>
          </w:tcPr>
          <w:p w14:paraId="5DD6F676" w14:textId="77777777" w:rsidR="00A40DFB" w:rsidRDefault="00A40DF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32" w:type="pct"/>
          </w:tcPr>
          <w:p w14:paraId="1AB9E270" w14:textId="77777777" w:rsidR="00A40DFB" w:rsidRDefault="00A40DF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34" w:type="pct"/>
          </w:tcPr>
          <w:p w14:paraId="6830A6CC" w14:textId="77777777" w:rsidR="00A40DFB" w:rsidRDefault="00A40DF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0" w:type="pct"/>
          </w:tcPr>
          <w:p w14:paraId="2D7BBE39" w14:textId="77777777" w:rsidR="00A40DFB" w:rsidRDefault="00A40DF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34" w:type="pct"/>
          </w:tcPr>
          <w:p w14:paraId="7F3D4993" w14:textId="77777777" w:rsidR="00A40DFB" w:rsidRDefault="00A40DF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34" w:type="pct"/>
          </w:tcPr>
          <w:p w14:paraId="6D3C876F" w14:textId="77777777" w:rsidR="00A40DFB" w:rsidRDefault="00A40DF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34" w:type="pct"/>
          </w:tcPr>
          <w:p w14:paraId="4624910E" w14:textId="77777777" w:rsidR="00A40DFB" w:rsidRDefault="00A40DF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8" w:type="pct"/>
          </w:tcPr>
          <w:p w14:paraId="03DD96F0" w14:textId="77777777" w:rsidR="00A40DFB" w:rsidRDefault="00A40DF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33" w:type="pct"/>
          </w:tcPr>
          <w:p w14:paraId="66F42849" w14:textId="77777777" w:rsidR="00A40DFB" w:rsidRDefault="00A40DFB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</w:tr>
      <w:tr w:rsidR="00A40DFB" w14:paraId="02BAF900" w14:textId="77777777" w:rsidTr="00A40DFB">
        <w:trPr>
          <w:trHeight w:hRule="exact" w:val="288"/>
        </w:trPr>
        <w:tc>
          <w:tcPr>
            <w:tcW w:w="1909" w:type="pct"/>
          </w:tcPr>
          <w:p w14:paraId="6F03EAE5" w14:textId="77777777" w:rsidR="00A40DFB" w:rsidRDefault="00A40DF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34" w:type="pct"/>
          </w:tcPr>
          <w:p w14:paraId="045745E9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D21AB">
              <w:t>150</w:t>
            </w:r>
          </w:p>
        </w:tc>
        <w:tc>
          <w:tcPr>
            <w:tcW w:w="332" w:type="pct"/>
          </w:tcPr>
          <w:p w14:paraId="2321B2B8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4" w:type="pct"/>
          </w:tcPr>
          <w:p w14:paraId="5ED203B9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D21AB">
              <w:t>190</w:t>
            </w:r>
          </w:p>
        </w:tc>
        <w:tc>
          <w:tcPr>
            <w:tcW w:w="420" w:type="pct"/>
          </w:tcPr>
          <w:p w14:paraId="39E5C9F7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4" w:type="pct"/>
          </w:tcPr>
          <w:p w14:paraId="3F81E8F0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D21AB">
              <w:t>140</w:t>
            </w:r>
          </w:p>
        </w:tc>
        <w:tc>
          <w:tcPr>
            <w:tcW w:w="334" w:type="pct"/>
          </w:tcPr>
          <w:p w14:paraId="75D221B7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4" w:type="pct"/>
          </w:tcPr>
          <w:p w14:paraId="19646437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D21AB">
              <w:t>225</w:t>
            </w:r>
          </w:p>
        </w:tc>
        <w:tc>
          <w:tcPr>
            <w:tcW w:w="338" w:type="pct"/>
          </w:tcPr>
          <w:p w14:paraId="3B6559D6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" w:type="pct"/>
          </w:tcPr>
          <w:p w14:paraId="3A344800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40DFB" w14:paraId="5A1AB770" w14:textId="77777777" w:rsidTr="00A40DFB">
        <w:trPr>
          <w:trHeight w:hRule="exact" w:val="288"/>
        </w:trPr>
        <w:tc>
          <w:tcPr>
            <w:tcW w:w="1909" w:type="pct"/>
          </w:tcPr>
          <w:p w14:paraId="59EF3609" w14:textId="77777777" w:rsidR="00A40DFB" w:rsidRDefault="00A40DF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0</w:t>
            </w:r>
          </w:p>
        </w:tc>
        <w:tc>
          <w:tcPr>
            <w:tcW w:w="334" w:type="pct"/>
          </w:tcPr>
          <w:p w14:paraId="48F8EA96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D21AB">
              <w:t>90</w:t>
            </w:r>
          </w:p>
        </w:tc>
        <w:tc>
          <w:tcPr>
            <w:tcW w:w="332" w:type="pct"/>
          </w:tcPr>
          <w:p w14:paraId="104C5BE1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4" w:type="pct"/>
          </w:tcPr>
          <w:p w14:paraId="5C6D82FB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D21AB">
              <w:t>130</w:t>
            </w:r>
          </w:p>
        </w:tc>
        <w:tc>
          <w:tcPr>
            <w:tcW w:w="420" w:type="pct"/>
          </w:tcPr>
          <w:p w14:paraId="7046B285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4" w:type="pct"/>
          </w:tcPr>
          <w:p w14:paraId="633B8243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D21AB">
              <w:t>75</w:t>
            </w:r>
          </w:p>
        </w:tc>
        <w:tc>
          <w:tcPr>
            <w:tcW w:w="334" w:type="pct"/>
          </w:tcPr>
          <w:p w14:paraId="7D013E8B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4" w:type="pct"/>
          </w:tcPr>
          <w:p w14:paraId="33C96484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D21AB">
              <w:t>125</w:t>
            </w:r>
          </w:p>
        </w:tc>
        <w:tc>
          <w:tcPr>
            <w:tcW w:w="338" w:type="pct"/>
          </w:tcPr>
          <w:p w14:paraId="5021E5E8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D21AB">
              <w:t>85</w:t>
            </w:r>
          </w:p>
        </w:tc>
        <w:tc>
          <w:tcPr>
            <w:tcW w:w="333" w:type="pct"/>
          </w:tcPr>
          <w:p w14:paraId="3F7DD9D6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40DFB" w14:paraId="599D272E" w14:textId="77777777" w:rsidTr="00A40DFB">
        <w:trPr>
          <w:trHeight w:hRule="exact" w:val="288"/>
        </w:trPr>
        <w:tc>
          <w:tcPr>
            <w:tcW w:w="1909" w:type="pct"/>
          </w:tcPr>
          <w:p w14:paraId="4DFC3594" w14:textId="77777777" w:rsidR="00A40DFB" w:rsidRDefault="00A40DF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34" w:type="pct"/>
          </w:tcPr>
          <w:p w14:paraId="5FA04C33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D21AB">
              <w:t>60</w:t>
            </w:r>
          </w:p>
        </w:tc>
        <w:tc>
          <w:tcPr>
            <w:tcW w:w="332" w:type="pct"/>
          </w:tcPr>
          <w:p w14:paraId="23982DC6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4" w:type="pct"/>
          </w:tcPr>
          <w:p w14:paraId="2020D854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D21AB">
              <w:t>60</w:t>
            </w:r>
          </w:p>
        </w:tc>
        <w:tc>
          <w:tcPr>
            <w:tcW w:w="420" w:type="pct"/>
          </w:tcPr>
          <w:p w14:paraId="2717C85D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4" w:type="pct"/>
          </w:tcPr>
          <w:p w14:paraId="566E53F4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D21AB">
              <w:t>65</w:t>
            </w:r>
          </w:p>
        </w:tc>
        <w:tc>
          <w:tcPr>
            <w:tcW w:w="334" w:type="pct"/>
          </w:tcPr>
          <w:p w14:paraId="61978C02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4" w:type="pct"/>
          </w:tcPr>
          <w:p w14:paraId="0DE316CD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D21AB">
              <w:t>100</w:t>
            </w:r>
          </w:p>
        </w:tc>
        <w:tc>
          <w:tcPr>
            <w:tcW w:w="338" w:type="pct"/>
          </w:tcPr>
          <w:p w14:paraId="5BEE636E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" w:type="pct"/>
          </w:tcPr>
          <w:p w14:paraId="63694C33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40DFB" w14:paraId="1BDACE32" w14:textId="77777777" w:rsidTr="00A40DFB">
        <w:trPr>
          <w:trHeight w:hRule="exact" w:val="288"/>
        </w:trPr>
        <w:tc>
          <w:tcPr>
            <w:tcW w:w="1909" w:type="pct"/>
          </w:tcPr>
          <w:p w14:paraId="7CF4E3B4" w14:textId="77777777" w:rsidR="00A40DFB" w:rsidRDefault="00A40DF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34" w:type="pct"/>
          </w:tcPr>
          <w:p w14:paraId="59D061FB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D21AB">
              <w:t>150</w:t>
            </w:r>
          </w:p>
        </w:tc>
        <w:tc>
          <w:tcPr>
            <w:tcW w:w="332" w:type="pct"/>
          </w:tcPr>
          <w:p w14:paraId="2A4BC21C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4" w:type="pct"/>
          </w:tcPr>
          <w:p w14:paraId="3762838A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D21AB">
              <w:t>190</w:t>
            </w:r>
          </w:p>
        </w:tc>
        <w:tc>
          <w:tcPr>
            <w:tcW w:w="420" w:type="pct"/>
          </w:tcPr>
          <w:p w14:paraId="595D1707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4" w:type="pct"/>
          </w:tcPr>
          <w:p w14:paraId="634955D6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D21AB">
              <w:t>140</w:t>
            </w:r>
          </w:p>
        </w:tc>
        <w:tc>
          <w:tcPr>
            <w:tcW w:w="334" w:type="pct"/>
          </w:tcPr>
          <w:p w14:paraId="0F6EDAF9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4" w:type="pct"/>
          </w:tcPr>
          <w:p w14:paraId="2AD328F9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D21AB">
              <w:t>225</w:t>
            </w:r>
          </w:p>
        </w:tc>
        <w:tc>
          <w:tcPr>
            <w:tcW w:w="338" w:type="pct"/>
          </w:tcPr>
          <w:p w14:paraId="01D799E0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" w:type="pct"/>
          </w:tcPr>
          <w:p w14:paraId="4736C971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40DFB" w14:paraId="13F340DF" w14:textId="77777777" w:rsidTr="00A40DFB">
        <w:trPr>
          <w:trHeight w:hRule="exact" w:val="288"/>
        </w:trPr>
        <w:tc>
          <w:tcPr>
            <w:tcW w:w="1909" w:type="pct"/>
          </w:tcPr>
          <w:p w14:paraId="34250BFD" w14:textId="77777777" w:rsidR="00A40DFB" w:rsidRDefault="00A40DFB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34" w:type="pct"/>
          </w:tcPr>
          <w:p w14:paraId="0C49A8C1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2" w:type="pct"/>
          </w:tcPr>
          <w:p w14:paraId="00DB9E4D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D21AB">
              <w:t>190</w:t>
            </w:r>
          </w:p>
        </w:tc>
        <w:tc>
          <w:tcPr>
            <w:tcW w:w="334" w:type="pct"/>
          </w:tcPr>
          <w:p w14:paraId="0454AD91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20" w:type="pct"/>
          </w:tcPr>
          <w:p w14:paraId="3F9352FE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D21AB">
              <w:t>140</w:t>
            </w:r>
          </w:p>
        </w:tc>
        <w:tc>
          <w:tcPr>
            <w:tcW w:w="334" w:type="pct"/>
          </w:tcPr>
          <w:p w14:paraId="11E3ABE8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4" w:type="pct"/>
          </w:tcPr>
          <w:p w14:paraId="66469E66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FD21AB">
              <w:t>225</w:t>
            </w:r>
          </w:p>
        </w:tc>
        <w:tc>
          <w:tcPr>
            <w:tcW w:w="334" w:type="pct"/>
          </w:tcPr>
          <w:p w14:paraId="3E3794F5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8" w:type="pct"/>
          </w:tcPr>
          <w:p w14:paraId="755A560A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" w:type="pct"/>
          </w:tcPr>
          <w:p w14:paraId="25A3B213" w14:textId="77777777" w:rsidR="00A40DFB" w:rsidRDefault="00A40DFB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760C66CD" w14:textId="77777777" w:rsidR="00A46922" w:rsidRDefault="00A46922" w:rsidP="00A46922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Total </w:t>
      </w:r>
      <w:r w:rsidR="003D1BC2">
        <w:rPr>
          <w:rFonts w:eastAsiaTheme="minorEastAsia"/>
        </w:rPr>
        <w:t>C</w:t>
      </w:r>
      <w:r>
        <w:rPr>
          <w:rFonts w:eastAsiaTheme="minorEastAsia"/>
        </w:rPr>
        <w:t xml:space="preserve">ost = </w:t>
      </w:r>
      <w:r w:rsidR="003D1BC2">
        <w:rPr>
          <w:rFonts w:eastAsiaTheme="minorEastAsia"/>
        </w:rPr>
        <w:t>O</w:t>
      </w:r>
      <w:r>
        <w:rPr>
          <w:rFonts w:eastAsiaTheme="minorEastAsia"/>
        </w:rPr>
        <w:t xml:space="preserve">rdering + </w:t>
      </w:r>
      <w:r w:rsidR="003D1BC2">
        <w:rPr>
          <w:rFonts w:eastAsiaTheme="minorEastAsia"/>
        </w:rPr>
        <w:t>H</w:t>
      </w:r>
      <w:r>
        <w:rPr>
          <w:rFonts w:eastAsiaTheme="minorEastAsia"/>
        </w:rPr>
        <w:t>olding = 3 x $100 + 505 x $1 = $805</w:t>
      </w:r>
    </w:p>
    <w:p w14:paraId="54D0C4BA" w14:textId="77777777" w:rsidR="00A46922" w:rsidRDefault="00A46922" w:rsidP="00A46922">
      <w:pPr>
        <w:spacing w:after="0"/>
        <w:rPr>
          <w:rFonts w:eastAsiaTheme="minorEastAsia"/>
        </w:rPr>
      </w:pPr>
    </w:p>
    <w:p w14:paraId="6817EFF4" w14:textId="77777777" w:rsidR="00A46922" w:rsidRDefault="000E2E8D" w:rsidP="00A46922">
      <w:pPr>
        <w:spacing w:after="0"/>
        <w:rPr>
          <w:rFonts w:eastAsiaTheme="minorEastAsia"/>
        </w:rPr>
      </w:pPr>
      <w:r>
        <w:rPr>
          <w:rFonts w:eastAsiaTheme="minorEastAsia"/>
        </w:rPr>
        <w:t>A 2-</w:t>
      </w:r>
      <w:r w:rsidR="00A46922">
        <w:rPr>
          <w:rFonts w:eastAsiaTheme="minorEastAsia"/>
        </w:rPr>
        <w:t>week fixed period yields the lowest total cost</w:t>
      </w:r>
      <w:r w:rsidR="003D1BC2">
        <w:rPr>
          <w:rFonts w:eastAsiaTheme="minorEastAsia"/>
        </w:rPr>
        <w:t>.</w:t>
      </w:r>
    </w:p>
    <w:p w14:paraId="795D626B" w14:textId="77777777" w:rsidR="003D1BC2" w:rsidRDefault="003D1BC2" w:rsidP="00A46922">
      <w:pPr>
        <w:spacing w:after="0"/>
        <w:rPr>
          <w:rFonts w:eastAsiaTheme="minorEastAsia"/>
        </w:rPr>
      </w:pPr>
      <w:r>
        <w:rPr>
          <w:rFonts w:eastAsiaTheme="minorEastAsia"/>
        </w:rPr>
        <w:t>Cognitive Domain: Application</w:t>
      </w:r>
    </w:p>
    <w:p w14:paraId="0E95899A" w14:textId="77777777" w:rsidR="003D1BC2" w:rsidRDefault="003D1BC2" w:rsidP="00A46922">
      <w:pPr>
        <w:spacing w:after="0"/>
        <w:rPr>
          <w:rFonts w:eastAsiaTheme="minorEastAsia"/>
        </w:rPr>
      </w:pPr>
      <w:r>
        <w:rPr>
          <w:rFonts w:eastAsiaTheme="minorEastAsia"/>
        </w:rPr>
        <w:t>Difficulty Level: Hard</w:t>
      </w:r>
    </w:p>
    <w:p w14:paraId="19CC8D9F" w14:textId="77777777" w:rsidR="00A46922" w:rsidRDefault="00A46922" w:rsidP="00A46922">
      <w:pPr>
        <w:spacing w:after="0"/>
        <w:rPr>
          <w:rFonts w:eastAsiaTheme="minorEastAsia"/>
        </w:rPr>
      </w:pPr>
    </w:p>
    <w:p w14:paraId="5761DAD6" w14:textId="77777777" w:rsidR="00A46922" w:rsidRDefault="00A46922" w:rsidP="00A46922">
      <w:pPr>
        <w:ind w:left="720" w:hanging="360"/>
        <w:rPr>
          <w:rFonts w:eastAsiaTheme="minorEastAsia"/>
        </w:rPr>
      </w:pPr>
      <w:r>
        <w:rPr>
          <w:rFonts w:eastAsiaTheme="minorEastAsia"/>
        </w:rPr>
        <w:t>18a.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243"/>
        <w:gridCol w:w="595"/>
        <w:gridCol w:w="595"/>
        <w:gridCol w:w="606"/>
        <w:gridCol w:w="702"/>
        <w:gridCol w:w="660"/>
        <w:gridCol w:w="576"/>
        <w:gridCol w:w="576"/>
        <w:gridCol w:w="663"/>
      </w:tblGrid>
      <w:tr w:rsidR="00A46922" w14:paraId="18A1780A" w14:textId="77777777" w:rsidTr="009F1822">
        <w:tc>
          <w:tcPr>
            <w:tcW w:w="2303" w:type="pct"/>
          </w:tcPr>
          <w:p w14:paraId="601527EB" w14:textId="77777777" w:rsidR="00A46922" w:rsidRPr="00194840" w:rsidRDefault="00BE1C05" w:rsidP="009F1822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194840">
              <w:rPr>
                <w:i/>
              </w:rPr>
              <w:t>Week</w:t>
            </w:r>
          </w:p>
        </w:tc>
        <w:tc>
          <w:tcPr>
            <w:tcW w:w="324" w:type="pct"/>
          </w:tcPr>
          <w:p w14:paraId="26A95CF5" w14:textId="77777777" w:rsidR="00A46922" w:rsidRPr="00194840" w:rsidRDefault="00BE1C05" w:rsidP="009F1822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194840">
              <w:rPr>
                <w:i/>
              </w:rPr>
              <w:t>1</w:t>
            </w:r>
          </w:p>
        </w:tc>
        <w:tc>
          <w:tcPr>
            <w:tcW w:w="324" w:type="pct"/>
          </w:tcPr>
          <w:p w14:paraId="4A5FDCC6" w14:textId="77777777" w:rsidR="00A46922" w:rsidRPr="00194840" w:rsidRDefault="00BE1C05" w:rsidP="009F1822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194840">
              <w:rPr>
                <w:i/>
              </w:rPr>
              <w:t>2</w:t>
            </w:r>
          </w:p>
        </w:tc>
        <w:tc>
          <w:tcPr>
            <w:tcW w:w="330" w:type="pct"/>
          </w:tcPr>
          <w:p w14:paraId="5AA5737E" w14:textId="77777777" w:rsidR="00A46922" w:rsidRPr="00194840" w:rsidRDefault="00BE1C05" w:rsidP="009F1822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194840">
              <w:rPr>
                <w:i/>
              </w:rPr>
              <w:t>3</w:t>
            </w:r>
          </w:p>
        </w:tc>
        <w:tc>
          <w:tcPr>
            <w:tcW w:w="382" w:type="pct"/>
          </w:tcPr>
          <w:p w14:paraId="184C8144" w14:textId="77777777" w:rsidR="00A46922" w:rsidRPr="00194840" w:rsidRDefault="00BE1C05" w:rsidP="009F1822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194840">
              <w:rPr>
                <w:i/>
              </w:rPr>
              <w:t>4</w:t>
            </w:r>
          </w:p>
        </w:tc>
        <w:tc>
          <w:tcPr>
            <w:tcW w:w="359" w:type="pct"/>
          </w:tcPr>
          <w:p w14:paraId="4A07D509" w14:textId="77777777" w:rsidR="00A46922" w:rsidRPr="00194840" w:rsidRDefault="00BE1C05" w:rsidP="009F1822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194840">
              <w:rPr>
                <w:i/>
              </w:rPr>
              <w:t>5</w:t>
            </w:r>
          </w:p>
        </w:tc>
        <w:tc>
          <w:tcPr>
            <w:tcW w:w="309" w:type="pct"/>
          </w:tcPr>
          <w:p w14:paraId="2984911D" w14:textId="77777777" w:rsidR="00A46922" w:rsidRPr="00194840" w:rsidRDefault="00BE1C05" w:rsidP="009F1822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194840">
              <w:rPr>
                <w:i/>
              </w:rPr>
              <w:t>6</w:t>
            </w:r>
          </w:p>
        </w:tc>
        <w:tc>
          <w:tcPr>
            <w:tcW w:w="309" w:type="pct"/>
          </w:tcPr>
          <w:p w14:paraId="5DBFCD04" w14:textId="77777777" w:rsidR="00A46922" w:rsidRPr="00194840" w:rsidRDefault="00BE1C05" w:rsidP="009F1822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194840">
              <w:rPr>
                <w:i/>
              </w:rPr>
              <w:t>7</w:t>
            </w:r>
          </w:p>
        </w:tc>
        <w:tc>
          <w:tcPr>
            <w:tcW w:w="361" w:type="pct"/>
          </w:tcPr>
          <w:p w14:paraId="2228F73C" w14:textId="77777777" w:rsidR="00A46922" w:rsidRPr="00194840" w:rsidRDefault="00BE1C05" w:rsidP="009F1822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194840">
              <w:rPr>
                <w:i/>
              </w:rPr>
              <w:t>8</w:t>
            </w:r>
          </w:p>
        </w:tc>
      </w:tr>
      <w:tr w:rsidR="00A46922" w14:paraId="1899E316" w14:textId="77777777" w:rsidTr="009F1822">
        <w:tc>
          <w:tcPr>
            <w:tcW w:w="2303" w:type="pct"/>
          </w:tcPr>
          <w:p w14:paraId="0586D6CD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Forecast</w:t>
            </w:r>
          </w:p>
        </w:tc>
        <w:tc>
          <w:tcPr>
            <w:tcW w:w="324" w:type="pct"/>
          </w:tcPr>
          <w:p w14:paraId="20EB2EAC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324" w:type="pct"/>
          </w:tcPr>
          <w:p w14:paraId="796A38CC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330" w:type="pct"/>
          </w:tcPr>
          <w:p w14:paraId="7B11F2C6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382" w:type="pct"/>
          </w:tcPr>
          <w:p w14:paraId="7A9BA21E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359" w:type="pct"/>
          </w:tcPr>
          <w:p w14:paraId="3FA75368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09" w:type="pct"/>
          </w:tcPr>
          <w:p w14:paraId="11379606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09" w:type="pct"/>
          </w:tcPr>
          <w:p w14:paraId="1C832478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361" w:type="pct"/>
          </w:tcPr>
          <w:p w14:paraId="6E1AE396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</w:tr>
      <w:tr w:rsidR="00A46922" w14:paraId="77C696A5" w14:textId="77777777" w:rsidTr="009F1822">
        <w:tc>
          <w:tcPr>
            <w:tcW w:w="2303" w:type="pct"/>
          </w:tcPr>
          <w:p w14:paraId="62A9848D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Customer </w:t>
            </w:r>
            <w:r w:rsidR="005966A1"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</w:rPr>
              <w:t>rders</w:t>
            </w:r>
          </w:p>
        </w:tc>
        <w:tc>
          <w:tcPr>
            <w:tcW w:w="324" w:type="pct"/>
          </w:tcPr>
          <w:p w14:paraId="1C4F12F4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324" w:type="pct"/>
          </w:tcPr>
          <w:p w14:paraId="2096EC8A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330" w:type="pct"/>
          </w:tcPr>
          <w:p w14:paraId="58FD3210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382" w:type="pct"/>
          </w:tcPr>
          <w:p w14:paraId="0476780B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59" w:type="pct"/>
          </w:tcPr>
          <w:p w14:paraId="4FE7E482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309" w:type="pct"/>
          </w:tcPr>
          <w:p w14:paraId="0E363701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09" w:type="pct"/>
          </w:tcPr>
          <w:p w14:paraId="50E8EACB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61" w:type="pct"/>
          </w:tcPr>
          <w:p w14:paraId="128447E3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A46922" w14:paraId="508F2FE9" w14:textId="77777777" w:rsidTr="009F1822">
        <w:tc>
          <w:tcPr>
            <w:tcW w:w="2303" w:type="pct"/>
          </w:tcPr>
          <w:p w14:paraId="188E2736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MPS</w:t>
            </w:r>
          </w:p>
          <w:p w14:paraId="2083126B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Lot size : 400 units</w:t>
            </w:r>
          </w:p>
        </w:tc>
        <w:tc>
          <w:tcPr>
            <w:tcW w:w="324" w:type="pct"/>
          </w:tcPr>
          <w:p w14:paraId="5F665781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</w:tcPr>
          <w:p w14:paraId="7437D863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330" w:type="pct"/>
          </w:tcPr>
          <w:p w14:paraId="1D7536B8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382" w:type="pct"/>
          </w:tcPr>
          <w:p w14:paraId="34C0E1EC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" w:type="pct"/>
          </w:tcPr>
          <w:p w14:paraId="66A7F399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309" w:type="pct"/>
          </w:tcPr>
          <w:p w14:paraId="54391EC1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</w:tcPr>
          <w:p w14:paraId="2E5DBAB7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361" w:type="pct"/>
          </w:tcPr>
          <w:p w14:paraId="5CD0C7D5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A46922" w14:paraId="22CE2B7B" w14:textId="77777777" w:rsidTr="009F1822">
        <w:tc>
          <w:tcPr>
            <w:tcW w:w="2303" w:type="pct"/>
          </w:tcPr>
          <w:p w14:paraId="202DEF50" w14:textId="77777777" w:rsidR="00A46922" w:rsidRPr="004B1CC0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4B1CC0">
              <w:rPr>
                <w:rFonts w:ascii="Times New Roman" w:hAnsi="Times New Roman" w:cs="Times New Roman"/>
              </w:rPr>
              <w:lastRenderedPageBreak/>
              <w:t>Project</w:t>
            </w:r>
            <w:r>
              <w:rPr>
                <w:rFonts w:ascii="Times New Roman" w:hAnsi="Times New Roman" w:cs="Times New Roman"/>
              </w:rPr>
              <w:t>ed</w:t>
            </w:r>
            <w:r w:rsidRPr="004B1CC0">
              <w:rPr>
                <w:rFonts w:ascii="Times New Roman" w:hAnsi="Times New Roman" w:cs="Times New Roman"/>
              </w:rPr>
              <w:t xml:space="preserve"> on-hand </w:t>
            </w:r>
            <w:r w:rsidR="005966A1">
              <w:rPr>
                <w:rFonts w:ascii="Times New Roman" w:hAnsi="Times New Roman" w:cs="Times New Roman"/>
              </w:rPr>
              <w:t>i</w:t>
            </w:r>
            <w:r w:rsidRPr="004B1CC0">
              <w:rPr>
                <w:rFonts w:ascii="Times New Roman" w:hAnsi="Times New Roman" w:cs="Times New Roman"/>
              </w:rPr>
              <w:t>nventory</w:t>
            </w:r>
            <w:r>
              <w:rPr>
                <w:rFonts w:ascii="Times New Roman" w:hAnsi="Times New Roman" w:cs="Times New Roman"/>
              </w:rPr>
              <w:t xml:space="preserve"> = 300</w:t>
            </w:r>
            <w:r w:rsidR="003B1E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4" w:type="pct"/>
          </w:tcPr>
          <w:p w14:paraId="1D429898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24" w:type="pct"/>
          </w:tcPr>
          <w:p w14:paraId="1EE4D277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330" w:type="pct"/>
          </w:tcPr>
          <w:p w14:paraId="4B6AF180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382" w:type="pct"/>
          </w:tcPr>
          <w:p w14:paraId="60BFA645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359" w:type="pct"/>
          </w:tcPr>
          <w:p w14:paraId="335A9F0D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</w:t>
            </w:r>
          </w:p>
        </w:tc>
        <w:tc>
          <w:tcPr>
            <w:tcW w:w="309" w:type="pct"/>
          </w:tcPr>
          <w:p w14:paraId="36948479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309" w:type="pct"/>
          </w:tcPr>
          <w:p w14:paraId="7AAAEC1F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361" w:type="pct"/>
          </w:tcPr>
          <w:p w14:paraId="0A315D1F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</w:tr>
      <w:tr w:rsidR="00A46922" w14:paraId="5880BB27" w14:textId="77777777" w:rsidTr="009F1822">
        <w:tc>
          <w:tcPr>
            <w:tcW w:w="2303" w:type="pct"/>
          </w:tcPr>
          <w:p w14:paraId="5A66D085" w14:textId="77777777" w:rsidR="00A46922" w:rsidRPr="004B1CC0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4B1CC0">
              <w:rPr>
                <w:rFonts w:ascii="Times New Roman" w:hAnsi="Times New Roman" w:cs="Times New Roman"/>
              </w:rPr>
              <w:t>Available-to-promise</w:t>
            </w:r>
          </w:p>
        </w:tc>
        <w:tc>
          <w:tcPr>
            <w:tcW w:w="324" w:type="pct"/>
          </w:tcPr>
          <w:p w14:paraId="355A590E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24" w:type="pct"/>
          </w:tcPr>
          <w:p w14:paraId="661746A6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330" w:type="pct"/>
          </w:tcPr>
          <w:p w14:paraId="25FE42F8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82" w:type="pct"/>
          </w:tcPr>
          <w:p w14:paraId="265BF6D1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" w:type="pct"/>
          </w:tcPr>
          <w:p w14:paraId="311877C9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309" w:type="pct"/>
          </w:tcPr>
          <w:p w14:paraId="12B814EB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</w:tcPr>
          <w:p w14:paraId="3B072602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361" w:type="pct"/>
          </w:tcPr>
          <w:p w14:paraId="1C49DBC4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</w:tbl>
    <w:p w14:paraId="5D98B5E9" w14:textId="77777777" w:rsidR="00A46922" w:rsidRDefault="00A46922" w:rsidP="00A46922">
      <w:pPr>
        <w:ind w:left="720" w:hanging="360"/>
        <w:rPr>
          <w:rFonts w:eastAsiaTheme="minorEastAsia"/>
        </w:rPr>
      </w:pPr>
      <w:r>
        <w:rPr>
          <w:rFonts w:eastAsiaTheme="minorEastAsia"/>
        </w:rPr>
        <w:t>18b. Customer orders drop to 180, the ATP increases by 60, and the projected on</w:t>
      </w:r>
      <w:r w:rsidR="003D1BC2">
        <w:rPr>
          <w:rFonts w:eastAsiaTheme="minorEastAsia"/>
        </w:rPr>
        <w:t>-</w:t>
      </w:r>
      <w:r>
        <w:rPr>
          <w:rFonts w:eastAsiaTheme="minorEastAsia"/>
        </w:rPr>
        <w:t>hand inventory increases to 395.</w:t>
      </w:r>
    </w:p>
    <w:p w14:paraId="46879751" w14:textId="77777777" w:rsidR="00A46922" w:rsidRDefault="00A46922" w:rsidP="00A46922">
      <w:pPr>
        <w:ind w:left="720" w:hanging="360"/>
        <w:rPr>
          <w:rFonts w:eastAsiaTheme="minorEastAsia"/>
        </w:rPr>
      </w:pPr>
      <w:r>
        <w:rPr>
          <w:rFonts w:eastAsiaTheme="minorEastAsia"/>
        </w:rPr>
        <w:t>18c.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244"/>
        <w:gridCol w:w="596"/>
        <w:gridCol w:w="596"/>
        <w:gridCol w:w="607"/>
        <w:gridCol w:w="703"/>
        <w:gridCol w:w="661"/>
        <w:gridCol w:w="569"/>
        <w:gridCol w:w="576"/>
        <w:gridCol w:w="664"/>
      </w:tblGrid>
      <w:tr w:rsidR="00A46922" w14:paraId="14519870" w14:textId="77777777" w:rsidTr="009F1822">
        <w:tc>
          <w:tcPr>
            <w:tcW w:w="2303" w:type="pct"/>
          </w:tcPr>
          <w:p w14:paraId="5AC4D8F0" w14:textId="77777777" w:rsidR="00A46922" w:rsidRPr="00194840" w:rsidRDefault="00BE1C05" w:rsidP="009F1822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194840">
              <w:rPr>
                <w:i/>
              </w:rPr>
              <w:t>Week</w:t>
            </w:r>
          </w:p>
        </w:tc>
        <w:tc>
          <w:tcPr>
            <w:tcW w:w="324" w:type="pct"/>
          </w:tcPr>
          <w:p w14:paraId="4CC35936" w14:textId="77777777" w:rsidR="00A46922" w:rsidRPr="00194840" w:rsidRDefault="00BE1C05" w:rsidP="009F1822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194840">
              <w:rPr>
                <w:i/>
              </w:rPr>
              <w:t>1</w:t>
            </w:r>
          </w:p>
        </w:tc>
        <w:tc>
          <w:tcPr>
            <w:tcW w:w="324" w:type="pct"/>
          </w:tcPr>
          <w:p w14:paraId="7D424747" w14:textId="77777777" w:rsidR="00A46922" w:rsidRPr="00194840" w:rsidRDefault="00BE1C05" w:rsidP="009F1822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194840">
              <w:rPr>
                <w:i/>
              </w:rPr>
              <w:t>2</w:t>
            </w:r>
          </w:p>
        </w:tc>
        <w:tc>
          <w:tcPr>
            <w:tcW w:w="330" w:type="pct"/>
          </w:tcPr>
          <w:p w14:paraId="72B566C0" w14:textId="77777777" w:rsidR="00A46922" w:rsidRPr="00194840" w:rsidRDefault="00BE1C05" w:rsidP="009F1822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194840">
              <w:rPr>
                <w:i/>
              </w:rPr>
              <w:t>3</w:t>
            </w:r>
          </w:p>
        </w:tc>
        <w:tc>
          <w:tcPr>
            <w:tcW w:w="382" w:type="pct"/>
          </w:tcPr>
          <w:p w14:paraId="3433CC9C" w14:textId="77777777" w:rsidR="00A46922" w:rsidRPr="00194840" w:rsidRDefault="00BE1C05" w:rsidP="009F1822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194840">
              <w:rPr>
                <w:i/>
              </w:rPr>
              <w:t>4</w:t>
            </w:r>
          </w:p>
        </w:tc>
        <w:tc>
          <w:tcPr>
            <w:tcW w:w="359" w:type="pct"/>
          </w:tcPr>
          <w:p w14:paraId="423D5610" w14:textId="77777777" w:rsidR="00A46922" w:rsidRPr="00194840" w:rsidRDefault="00BE1C05" w:rsidP="009F1822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194840">
              <w:rPr>
                <w:i/>
              </w:rPr>
              <w:t>5</w:t>
            </w:r>
          </w:p>
        </w:tc>
        <w:tc>
          <w:tcPr>
            <w:tcW w:w="309" w:type="pct"/>
          </w:tcPr>
          <w:p w14:paraId="461B720A" w14:textId="77777777" w:rsidR="00A46922" w:rsidRPr="00194840" w:rsidRDefault="00BE1C05" w:rsidP="009F1822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194840">
              <w:rPr>
                <w:i/>
              </w:rPr>
              <w:t>6</w:t>
            </w:r>
          </w:p>
        </w:tc>
        <w:tc>
          <w:tcPr>
            <w:tcW w:w="309" w:type="pct"/>
          </w:tcPr>
          <w:p w14:paraId="25F2B563" w14:textId="77777777" w:rsidR="00A46922" w:rsidRPr="00194840" w:rsidRDefault="00BE1C05" w:rsidP="009F1822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194840">
              <w:rPr>
                <w:i/>
              </w:rPr>
              <w:t>7</w:t>
            </w:r>
          </w:p>
        </w:tc>
        <w:tc>
          <w:tcPr>
            <w:tcW w:w="360" w:type="pct"/>
          </w:tcPr>
          <w:p w14:paraId="6B2562F1" w14:textId="77777777" w:rsidR="00A46922" w:rsidRPr="00194840" w:rsidRDefault="00BE1C05" w:rsidP="009F1822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194840">
              <w:rPr>
                <w:i/>
              </w:rPr>
              <w:t>8</w:t>
            </w:r>
          </w:p>
        </w:tc>
      </w:tr>
      <w:tr w:rsidR="00A46922" w14:paraId="7247F401" w14:textId="77777777" w:rsidTr="009F1822">
        <w:tc>
          <w:tcPr>
            <w:tcW w:w="2303" w:type="pct"/>
          </w:tcPr>
          <w:p w14:paraId="1951AEEC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Forecast</w:t>
            </w:r>
          </w:p>
        </w:tc>
        <w:tc>
          <w:tcPr>
            <w:tcW w:w="324" w:type="pct"/>
          </w:tcPr>
          <w:p w14:paraId="6DB049FB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24" w:type="pct"/>
          </w:tcPr>
          <w:p w14:paraId="1F130F82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30" w:type="pct"/>
          </w:tcPr>
          <w:p w14:paraId="3946A24D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82" w:type="pct"/>
          </w:tcPr>
          <w:p w14:paraId="65CD4707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59" w:type="pct"/>
          </w:tcPr>
          <w:p w14:paraId="0F2AB655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09" w:type="pct"/>
          </w:tcPr>
          <w:p w14:paraId="74A185BC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09" w:type="pct"/>
          </w:tcPr>
          <w:p w14:paraId="7394799A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60" w:type="pct"/>
          </w:tcPr>
          <w:p w14:paraId="2209EFF9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A46922" w14:paraId="01E611DE" w14:textId="77777777" w:rsidTr="009F1822">
        <w:tc>
          <w:tcPr>
            <w:tcW w:w="2303" w:type="pct"/>
          </w:tcPr>
          <w:p w14:paraId="4D68AE51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Customer </w:t>
            </w:r>
            <w:r w:rsidR="005966A1"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</w:rPr>
              <w:t>rders</w:t>
            </w:r>
          </w:p>
        </w:tc>
        <w:tc>
          <w:tcPr>
            <w:tcW w:w="324" w:type="pct"/>
          </w:tcPr>
          <w:p w14:paraId="43F43F41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24" w:type="pct"/>
          </w:tcPr>
          <w:p w14:paraId="0C2B74B0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30" w:type="pct"/>
          </w:tcPr>
          <w:p w14:paraId="7A282FC4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82" w:type="pct"/>
          </w:tcPr>
          <w:p w14:paraId="72BD7C5E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59" w:type="pct"/>
          </w:tcPr>
          <w:p w14:paraId="6A592040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09" w:type="pct"/>
          </w:tcPr>
          <w:p w14:paraId="78372C0F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09" w:type="pct"/>
          </w:tcPr>
          <w:p w14:paraId="77A24278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60" w:type="pct"/>
          </w:tcPr>
          <w:p w14:paraId="26DCDBB9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A46922" w14:paraId="4820824F" w14:textId="77777777" w:rsidTr="009F1822">
        <w:tc>
          <w:tcPr>
            <w:tcW w:w="2303" w:type="pct"/>
          </w:tcPr>
          <w:p w14:paraId="724813F6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MPS</w:t>
            </w:r>
            <w:r w:rsidR="003B1E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4" w:type="pct"/>
          </w:tcPr>
          <w:p w14:paraId="5232CBEA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24" w:type="pct"/>
          </w:tcPr>
          <w:p w14:paraId="01C5B10B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30" w:type="pct"/>
          </w:tcPr>
          <w:p w14:paraId="1825AF17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82" w:type="pct"/>
          </w:tcPr>
          <w:p w14:paraId="78BAD2C1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59" w:type="pct"/>
          </w:tcPr>
          <w:p w14:paraId="32343F4F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09" w:type="pct"/>
          </w:tcPr>
          <w:p w14:paraId="196D83A8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09" w:type="pct"/>
          </w:tcPr>
          <w:p w14:paraId="19608239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60" w:type="pct"/>
          </w:tcPr>
          <w:p w14:paraId="26709568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A46922" w14:paraId="29FEF840" w14:textId="77777777" w:rsidTr="009F1822">
        <w:tc>
          <w:tcPr>
            <w:tcW w:w="2303" w:type="pct"/>
          </w:tcPr>
          <w:p w14:paraId="2233EE23" w14:textId="77777777" w:rsidR="00A46922" w:rsidRPr="004B1CC0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4B1CC0">
              <w:rPr>
                <w:rFonts w:ascii="Times New Roman" w:hAnsi="Times New Roman" w:cs="Times New Roman"/>
              </w:rPr>
              <w:t xml:space="preserve">Project on-hand </w:t>
            </w:r>
            <w:r w:rsidR="005966A1">
              <w:rPr>
                <w:rFonts w:ascii="Times New Roman" w:hAnsi="Times New Roman" w:cs="Times New Roman"/>
              </w:rPr>
              <w:t>i</w:t>
            </w:r>
            <w:r w:rsidRPr="004B1CC0">
              <w:rPr>
                <w:rFonts w:ascii="Times New Roman" w:hAnsi="Times New Roman" w:cs="Times New Roman"/>
              </w:rPr>
              <w:t>nventory</w:t>
            </w:r>
            <w:r>
              <w:rPr>
                <w:rFonts w:ascii="Times New Roman" w:hAnsi="Times New Roman" w:cs="Times New Roman"/>
              </w:rPr>
              <w:t xml:space="preserve"> = 40</w:t>
            </w:r>
            <w:r w:rsidR="003B1E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4" w:type="pct"/>
          </w:tcPr>
          <w:p w14:paraId="3D437B99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24" w:type="pct"/>
          </w:tcPr>
          <w:p w14:paraId="60E96FFA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30" w:type="pct"/>
          </w:tcPr>
          <w:p w14:paraId="7679AA06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82" w:type="pct"/>
          </w:tcPr>
          <w:p w14:paraId="347CB113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9" w:type="pct"/>
          </w:tcPr>
          <w:p w14:paraId="2EA1FA59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9" w:type="pct"/>
          </w:tcPr>
          <w:p w14:paraId="170DF702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9" w:type="pct"/>
          </w:tcPr>
          <w:p w14:paraId="0DC9D6EE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-15</w:t>
            </w:r>
          </w:p>
        </w:tc>
        <w:tc>
          <w:tcPr>
            <w:tcW w:w="360" w:type="pct"/>
          </w:tcPr>
          <w:p w14:paraId="13471BB7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-15</w:t>
            </w:r>
          </w:p>
        </w:tc>
      </w:tr>
      <w:tr w:rsidR="00A46922" w14:paraId="4E0203F7" w14:textId="77777777" w:rsidTr="009F1822">
        <w:tc>
          <w:tcPr>
            <w:tcW w:w="2303" w:type="pct"/>
          </w:tcPr>
          <w:p w14:paraId="35866EA4" w14:textId="77777777" w:rsidR="00A46922" w:rsidRPr="004B1CC0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4B1CC0">
              <w:rPr>
                <w:rFonts w:ascii="Times New Roman" w:hAnsi="Times New Roman" w:cs="Times New Roman"/>
              </w:rPr>
              <w:t>Available-to-promise</w:t>
            </w:r>
          </w:p>
        </w:tc>
        <w:tc>
          <w:tcPr>
            <w:tcW w:w="324" w:type="pct"/>
          </w:tcPr>
          <w:p w14:paraId="014F56AF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24" w:type="pct"/>
          </w:tcPr>
          <w:p w14:paraId="5BBD2787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0" w:type="pct"/>
          </w:tcPr>
          <w:p w14:paraId="02A2497A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382" w:type="pct"/>
          </w:tcPr>
          <w:p w14:paraId="26E98DB0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-25</w:t>
            </w:r>
          </w:p>
        </w:tc>
        <w:tc>
          <w:tcPr>
            <w:tcW w:w="359" w:type="pct"/>
          </w:tcPr>
          <w:p w14:paraId="68ED4D8A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09" w:type="pct"/>
          </w:tcPr>
          <w:p w14:paraId="72C4853D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09" w:type="pct"/>
          </w:tcPr>
          <w:p w14:paraId="78387AC1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-20</w:t>
            </w:r>
          </w:p>
        </w:tc>
        <w:tc>
          <w:tcPr>
            <w:tcW w:w="360" w:type="pct"/>
          </w:tcPr>
          <w:p w14:paraId="29CA3939" w14:textId="77777777" w:rsidR="00A46922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</w:tbl>
    <w:p w14:paraId="3E5F06C7" w14:textId="77777777" w:rsidR="003D1BC2" w:rsidRDefault="0045544A" w:rsidP="00A46922">
      <w:pPr>
        <w:pStyle w:val="ListParagraph"/>
        <w:tabs>
          <w:tab w:val="left" w:pos="5715"/>
        </w:tabs>
        <w:spacing w:after="0"/>
        <w:ind w:left="270"/>
        <w:rPr>
          <w:szCs w:val="24"/>
        </w:rPr>
      </w:pPr>
      <w:r>
        <w:rPr>
          <w:szCs w:val="24"/>
        </w:rPr>
        <w:t>Cognitive Domain: Application</w:t>
      </w:r>
    </w:p>
    <w:p w14:paraId="5E93D748" w14:textId="77777777" w:rsidR="00A46922" w:rsidRDefault="003B1EA2" w:rsidP="00A46922">
      <w:pPr>
        <w:pStyle w:val="ListParagraph"/>
        <w:tabs>
          <w:tab w:val="left" w:pos="5715"/>
        </w:tabs>
        <w:spacing w:after="0"/>
        <w:ind w:left="270"/>
        <w:rPr>
          <w:szCs w:val="24"/>
        </w:rPr>
      </w:pPr>
      <w:r>
        <w:rPr>
          <w:szCs w:val="24"/>
        </w:rPr>
        <w:t>Difficulty Level: Hard</w:t>
      </w:r>
    </w:p>
    <w:p w14:paraId="68B6E0F0" w14:textId="77777777" w:rsidR="00A46922" w:rsidRDefault="00A46922" w:rsidP="00A46922">
      <w:pPr>
        <w:pStyle w:val="ListParagraph"/>
        <w:tabs>
          <w:tab w:val="left" w:pos="5715"/>
        </w:tabs>
        <w:spacing w:after="0"/>
        <w:ind w:left="270"/>
        <w:rPr>
          <w:szCs w:val="24"/>
        </w:rPr>
      </w:pPr>
    </w:p>
    <w:p w14:paraId="4AE033B9" w14:textId="77777777" w:rsidR="00A46922" w:rsidRDefault="00A46922" w:rsidP="00A46922">
      <w:pPr>
        <w:spacing w:after="0"/>
        <w:ind w:left="720"/>
        <w:rPr>
          <w:rFonts w:eastAsiaTheme="minorEastAsia"/>
        </w:rPr>
      </w:pPr>
      <w:r>
        <w:rPr>
          <w:rFonts w:eastAsiaTheme="minorEastAsia"/>
        </w:rPr>
        <w:t>19a.</w:t>
      </w:r>
    </w:p>
    <w:p w14:paraId="162D2690" w14:textId="77777777" w:rsidR="00A46922" w:rsidRDefault="00A46922" w:rsidP="00A46922">
      <w:pPr>
        <w:spacing w:after="0"/>
        <w:ind w:left="720"/>
        <w:rPr>
          <w:rFonts w:eastAsiaTheme="minorEastAsia"/>
        </w:rPr>
      </w:pPr>
      <w:r>
        <w:rPr>
          <w:noProof/>
        </w:rPr>
        <w:drawing>
          <wp:inline distT="0" distB="0" distL="0" distR="0" wp14:anchorId="751899B3" wp14:editId="4BCD501A">
            <wp:extent cx="5943600" cy="134239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4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2D1A6F" w14:textId="77777777" w:rsidR="00A46922" w:rsidRDefault="00A46922" w:rsidP="00A46922">
      <w:pPr>
        <w:spacing w:after="0"/>
        <w:ind w:left="720"/>
        <w:rPr>
          <w:rFonts w:eastAsiaTheme="minorEastAsia"/>
        </w:rPr>
      </w:pPr>
    </w:p>
    <w:p w14:paraId="265BF00A" w14:textId="77777777" w:rsidR="00A46922" w:rsidRDefault="00A46922" w:rsidP="00A46922">
      <w:pPr>
        <w:spacing w:after="0"/>
        <w:ind w:left="720"/>
        <w:rPr>
          <w:rFonts w:eastAsiaTheme="minorEastAsia"/>
        </w:rPr>
      </w:pPr>
      <w:r>
        <w:rPr>
          <w:rFonts w:eastAsiaTheme="minorEastAsia"/>
        </w:rPr>
        <w:t xml:space="preserve">19b. </w:t>
      </w:r>
      <w:r w:rsidR="003D1BC2">
        <w:rPr>
          <w:rFonts w:eastAsiaTheme="minorEastAsia"/>
        </w:rPr>
        <w:t xml:space="preserve">Ninety </w:t>
      </w:r>
      <w:proofErr w:type="spellStart"/>
      <w:r>
        <w:rPr>
          <w:rFonts w:eastAsiaTheme="minorEastAsia"/>
        </w:rPr>
        <w:t>Rs</w:t>
      </w:r>
      <w:proofErr w:type="spellEnd"/>
      <w:r>
        <w:rPr>
          <w:rFonts w:eastAsiaTheme="minorEastAsia"/>
        </w:rPr>
        <w:t xml:space="preserve"> require 180 Qs and 180 Qs require 540 </w:t>
      </w:r>
      <w:proofErr w:type="spellStart"/>
      <w:r>
        <w:rPr>
          <w:rFonts w:eastAsiaTheme="minorEastAsia"/>
        </w:rPr>
        <w:t>Zs</w:t>
      </w:r>
      <w:proofErr w:type="spellEnd"/>
      <w:r>
        <w:rPr>
          <w:rFonts w:eastAsiaTheme="minorEastAsia"/>
        </w:rPr>
        <w:t xml:space="preserve"> if no inventory is on hand.</w:t>
      </w:r>
    </w:p>
    <w:p w14:paraId="30146FB3" w14:textId="77777777" w:rsidR="00A46922" w:rsidRDefault="00A46922" w:rsidP="00A46922">
      <w:pPr>
        <w:spacing w:after="0"/>
        <w:ind w:left="720"/>
        <w:rPr>
          <w:rFonts w:eastAsiaTheme="minorEastAsia"/>
        </w:rPr>
      </w:pPr>
      <w:r>
        <w:rPr>
          <w:rFonts w:eastAsiaTheme="minorEastAsia"/>
        </w:rPr>
        <w:t xml:space="preserve">19c. If R is needed by </w:t>
      </w:r>
      <w:r w:rsidR="003D1BC2">
        <w:rPr>
          <w:rFonts w:eastAsiaTheme="minorEastAsia"/>
        </w:rPr>
        <w:t>W</w:t>
      </w:r>
      <w:r>
        <w:rPr>
          <w:rFonts w:eastAsiaTheme="minorEastAsia"/>
        </w:rPr>
        <w:t xml:space="preserve">eek 8, then in </w:t>
      </w:r>
      <w:r w:rsidR="003D1BC2">
        <w:rPr>
          <w:rFonts w:eastAsiaTheme="minorEastAsia"/>
        </w:rPr>
        <w:t>W</w:t>
      </w:r>
      <w:r>
        <w:rPr>
          <w:rFonts w:eastAsiaTheme="minorEastAsia"/>
        </w:rPr>
        <w:t xml:space="preserve">eek 6 there must be all the S and Q available that is required. If those subassemblies take </w:t>
      </w:r>
      <w:r w:rsidR="003D1BC2">
        <w:rPr>
          <w:rFonts w:eastAsiaTheme="minorEastAsia"/>
        </w:rPr>
        <w:t xml:space="preserve">3 </w:t>
      </w:r>
      <w:r>
        <w:rPr>
          <w:rFonts w:eastAsiaTheme="minorEastAsia"/>
        </w:rPr>
        <w:t xml:space="preserve">weeks, then they must begin in </w:t>
      </w:r>
      <w:r w:rsidR="003D1BC2">
        <w:rPr>
          <w:rFonts w:eastAsiaTheme="minorEastAsia"/>
        </w:rPr>
        <w:t>W</w:t>
      </w:r>
      <w:r>
        <w:rPr>
          <w:rFonts w:eastAsiaTheme="minorEastAsia"/>
        </w:rPr>
        <w:t xml:space="preserve">eek 3. Components K, L, M, X, and Z each take </w:t>
      </w:r>
      <w:r w:rsidR="003D1BC2">
        <w:rPr>
          <w:rFonts w:eastAsiaTheme="minorEastAsia"/>
        </w:rPr>
        <w:t xml:space="preserve">1 </w:t>
      </w:r>
      <w:r>
        <w:rPr>
          <w:rFonts w:eastAsiaTheme="minorEastAsia"/>
        </w:rPr>
        <w:t xml:space="preserve">week; in order to have them by </w:t>
      </w:r>
      <w:r w:rsidR="003D1BC2">
        <w:rPr>
          <w:rFonts w:eastAsiaTheme="minorEastAsia"/>
        </w:rPr>
        <w:t>W</w:t>
      </w:r>
      <w:r>
        <w:rPr>
          <w:rFonts w:eastAsiaTheme="minorEastAsia"/>
        </w:rPr>
        <w:t xml:space="preserve">eek 3, we must order or fabricate them by </w:t>
      </w:r>
      <w:r w:rsidR="003D1BC2">
        <w:rPr>
          <w:rFonts w:eastAsiaTheme="minorEastAsia"/>
        </w:rPr>
        <w:t>W</w:t>
      </w:r>
      <w:r>
        <w:rPr>
          <w:rFonts w:eastAsiaTheme="minorEastAsia"/>
        </w:rPr>
        <w:t>eek 2.</w:t>
      </w:r>
    </w:p>
    <w:p w14:paraId="1B0DE51F" w14:textId="77777777" w:rsidR="003D1BC2" w:rsidRDefault="0045544A" w:rsidP="00A46922">
      <w:pPr>
        <w:spacing w:after="0"/>
        <w:ind w:left="720"/>
        <w:rPr>
          <w:rFonts w:eastAsiaTheme="minorEastAsia"/>
        </w:rPr>
      </w:pPr>
      <w:r>
        <w:rPr>
          <w:rFonts w:eastAsiaTheme="minorEastAsia"/>
        </w:rPr>
        <w:t>Cognitive Domain: Knowledge</w:t>
      </w:r>
    </w:p>
    <w:p w14:paraId="7F1B877C" w14:textId="77777777" w:rsidR="00A46922" w:rsidRDefault="0045544A" w:rsidP="00A46922">
      <w:pPr>
        <w:spacing w:after="0"/>
        <w:ind w:left="720"/>
        <w:rPr>
          <w:rFonts w:eastAsiaTheme="minorEastAsia"/>
        </w:rPr>
      </w:pPr>
      <w:r>
        <w:rPr>
          <w:rFonts w:eastAsiaTheme="minorEastAsia"/>
        </w:rPr>
        <w:t>Difficulty Level: Easy</w:t>
      </w:r>
    </w:p>
    <w:p w14:paraId="5E29AD36" w14:textId="77777777" w:rsidR="00A46922" w:rsidRDefault="00A46922" w:rsidP="00A46922">
      <w:pPr>
        <w:spacing w:after="0"/>
        <w:ind w:left="720"/>
        <w:rPr>
          <w:rFonts w:eastAsiaTheme="minorEastAsia"/>
        </w:rPr>
      </w:pPr>
    </w:p>
    <w:p w14:paraId="7FE6D28B" w14:textId="77777777" w:rsidR="00A46922" w:rsidRPr="007A14B9" w:rsidRDefault="00A46922" w:rsidP="00A46922">
      <w:pPr>
        <w:tabs>
          <w:tab w:val="left" w:pos="5715"/>
        </w:tabs>
        <w:spacing w:after="0"/>
        <w:ind w:left="360"/>
      </w:pPr>
      <w:r>
        <w:t>20.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96"/>
        <w:gridCol w:w="574"/>
        <w:gridCol w:w="574"/>
        <w:gridCol w:w="577"/>
        <w:gridCol w:w="726"/>
        <w:gridCol w:w="577"/>
        <w:gridCol w:w="581"/>
        <w:gridCol w:w="577"/>
        <w:gridCol w:w="584"/>
        <w:gridCol w:w="579"/>
        <w:gridCol w:w="571"/>
      </w:tblGrid>
      <w:tr w:rsidR="00A46922" w14:paraId="145F694F" w14:textId="77777777" w:rsidTr="009F1822">
        <w:trPr>
          <w:trHeight w:hRule="exact" w:val="576"/>
        </w:trPr>
        <w:tc>
          <w:tcPr>
            <w:tcW w:w="1789" w:type="pct"/>
            <w:vMerge w:val="restart"/>
          </w:tcPr>
          <w:p w14:paraId="55282E35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R</w:t>
            </w:r>
          </w:p>
          <w:p w14:paraId="01819015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0</w:t>
            </w:r>
          </w:p>
          <w:p w14:paraId="62812D86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2 weeks</w:t>
            </w:r>
          </w:p>
          <w:p w14:paraId="10BC5ADB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3211" w:type="pct"/>
            <w:gridSpan w:val="10"/>
          </w:tcPr>
          <w:p w14:paraId="24F63517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0" w:line="480" w:lineRule="auto"/>
              <w:ind w:left="0"/>
              <w:jc w:val="center"/>
              <w:outlineLvl w:val="2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DAY</w:t>
            </w:r>
          </w:p>
        </w:tc>
      </w:tr>
      <w:tr w:rsidR="00A46922" w14:paraId="52D58236" w14:textId="77777777" w:rsidTr="009F1822">
        <w:trPr>
          <w:trHeight w:hRule="exact" w:val="576"/>
        </w:trPr>
        <w:tc>
          <w:tcPr>
            <w:tcW w:w="1789" w:type="pct"/>
            <w:vMerge/>
          </w:tcPr>
          <w:p w14:paraId="2B57A6C9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" w:type="pct"/>
          </w:tcPr>
          <w:p w14:paraId="5CA63181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0" w:line="480" w:lineRule="auto"/>
              <w:ind w:left="0"/>
              <w:outlineLvl w:val="2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312" w:type="pct"/>
          </w:tcPr>
          <w:p w14:paraId="6EC5FC73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0" w:line="480" w:lineRule="auto"/>
              <w:ind w:left="0"/>
              <w:outlineLvl w:val="2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13" w:type="pct"/>
          </w:tcPr>
          <w:p w14:paraId="3C72B8C5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0" w:line="480" w:lineRule="auto"/>
              <w:ind w:left="0"/>
              <w:outlineLvl w:val="2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394" w:type="pct"/>
          </w:tcPr>
          <w:p w14:paraId="1827341D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0" w:line="480" w:lineRule="auto"/>
              <w:ind w:left="0"/>
              <w:outlineLvl w:val="2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13" w:type="pct"/>
          </w:tcPr>
          <w:p w14:paraId="3306E825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0" w:line="480" w:lineRule="auto"/>
              <w:ind w:left="0"/>
              <w:outlineLvl w:val="2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13" w:type="pct"/>
          </w:tcPr>
          <w:p w14:paraId="2B04A258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0" w:line="480" w:lineRule="auto"/>
              <w:ind w:left="0"/>
              <w:outlineLvl w:val="2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313" w:type="pct"/>
          </w:tcPr>
          <w:p w14:paraId="6BD4C7B5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0" w:line="480" w:lineRule="auto"/>
              <w:ind w:left="0"/>
              <w:outlineLvl w:val="2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17" w:type="pct"/>
          </w:tcPr>
          <w:p w14:paraId="5CFE5E5E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0" w:line="480" w:lineRule="auto"/>
              <w:ind w:left="0"/>
              <w:outlineLvl w:val="2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14" w:type="pct"/>
          </w:tcPr>
          <w:p w14:paraId="2577207B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0" w:line="480" w:lineRule="auto"/>
              <w:ind w:left="0"/>
              <w:outlineLvl w:val="2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  <w:tc>
          <w:tcPr>
            <w:tcW w:w="310" w:type="pct"/>
          </w:tcPr>
          <w:p w14:paraId="6625CA79" w14:textId="77777777" w:rsidR="00A46922" w:rsidRPr="00194840" w:rsidRDefault="00BE1C05" w:rsidP="009F1822">
            <w:pPr>
              <w:pStyle w:val="ListParagraph"/>
              <w:keepNext/>
              <w:keepLines/>
              <w:tabs>
                <w:tab w:val="left" w:pos="5715"/>
              </w:tabs>
              <w:spacing w:before="40" w:line="480" w:lineRule="auto"/>
              <w:ind w:left="0"/>
              <w:outlineLvl w:val="2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</w:tr>
      <w:tr w:rsidR="005966A1" w14:paraId="12C235BC" w14:textId="77777777" w:rsidTr="009F1822">
        <w:trPr>
          <w:trHeight w:hRule="exact" w:val="288"/>
        </w:trPr>
        <w:tc>
          <w:tcPr>
            <w:tcW w:w="1789" w:type="pct"/>
          </w:tcPr>
          <w:p w14:paraId="63F12DED" w14:textId="77777777" w:rsidR="005966A1" w:rsidRDefault="005966A1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12" w:type="pct"/>
          </w:tcPr>
          <w:p w14:paraId="367BD4E9" w14:textId="77777777" w:rsidR="005966A1" w:rsidRDefault="005966A1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2" w:type="pct"/>
          </w:tcPr>
          <w:p w14:paraId="47A3B321" w14:textId="77777777" w:rsidR="005966A1" w:rsidRDefault="005966A1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13" w:type="pct"/>
          </w:tcPr>
          <w:p w14:paraId="6E1BD393" w14:textId="77777777" w:rsidR="005966A1" w:rsidRDefault="005966A1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94" w:type="pct"/>
          </w:tcPr>
          <w:p w14:paraId="3C909F65" w14:textId="77777777" w:rsidR="005966A1" w:rsidRDefault="005966A1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13" w:type="pct"/>
          </w:tcPr>
          <w:p w14:paraId="133FBC3D" w14:textId="77777777" w:rsidR="005966A1" w:rsidRDefault="005966A1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13" w:type="pct"/>
          </w:tcPr>
          <w:p w14:paraId="0F251BC6" w14:textId="77777777" w:rsidR="005966A1" w:rsidRDefault="005966A1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13" w:type="pct"/>
          </w:tcPr>
          <w:p w14:paraId="1DA72378" w14:textId="77777777" w:rsidR="005966A1" w:rsidRDefault="005966A1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17" w:type="pct"/>
          </w:tcPr>
          <w:p w14:paraId="30087056" w14:textId="77777777" w:rsidR="005966A1" w:rsidRDefault="005966A1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14" w:type="pct"/>
          </w:tcPr>
          <w:p w14:paraId="4ECA607E" w14:textId="77777777" w:rsidR="005966A1" w:rsidRDefault="005966A1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10" w:type="pct"/>
          </w:tcPr>
          <w:p w14:paraId="44E4A607" w14:textId="77777777" w:rsidR="005966A1" w:rsidRDefault="005966A1" w:rsidP="009F1822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5966A1" w14:paraId="2D9BC7E5" w14:textId="77777777" w:rsidTr="009F1822">
        <w:trPr>
          <w:trHeight w:hRule="exact" w:val="288"/>
        </w:trPr>
        <w:tc>
          <w:tcPr>
            <w:tcW w:w="1789" w:type="pct"/>
          </w:tcPr>
          <w:p w14:paraId="3F9422F2" w14:textId="77777777" w:rsidR="005966A1" w:rsidRDefault="005966A1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12" w:type="pct"/>
          </w:tcPr>
          <w:p w14:paraId="310D79DA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60</w:t>
            </w:r>
          </w:p>
        </w:tc>
        <w:tc>
          <w:tcPr>
            <w:tcW w:w="312" w:type="pct"/>
          </w:tcPr>
          <w:p w14:paraId="6D087529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7883A558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60</w:t>
            </w:r>
          </w:p>
        </w:tc>
        <w:tc>
          <w:tcPr>
            <w:tcW w:w="394" w:type="pct"/>
          </w:tcPr>
          <w:p w14:paraId="6D6B201F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60</w:t>
            </w:r>
          </w:p>
        </w:tc>
        <w:tc>
          <w:tcPr>
            <w:tcW w:w="313" w:type="pct"/>
          </w:tcPr>
          <w:p w14:paraId="41BC288B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60</w:t>
            </w:r>
          </w:p>
        </w:tc>
        <w:tc>
          <w:tcPr>
            <w:tcW w:w="313" w:type="pct"/>
          </w:tcPr>
          <w:p w14:paraId="6A6C29E5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120</w:t>
            </w:r>
          </w:p>
        </w:tc>
        <w:tc>
          <w:tcPr>
            <w:tcW w:w="313" w:type="pct"/>
          </w:tcPr>
          <w:p w14:paraId="52902862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60</w:t>
            </w:r>
          </w:p>
        </w:tc>
        <w:tc>
          <w:tcPr>
            <w:tcW w:w="317" w:type="pct"/>
          </w:tcPr>
          <w:p w14:paraId="7F6A0A8B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60</w:t>
            </w:r>
          </w:p>
        </w:tc>
        <w:tc>
          <w:tcPr>
            <w:tcW w:w="314" w:type="pct"/>
          </w:tcPr>
          <w:p w14:paraId="2223799F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60</w:t>
            </w:r>
          </w:p>
        </w:tc>
        <w:tc>
          <w:tcPr>
            <w:tcW w:w="310" w:type="pct"/>
          </w:tcPr>
          <w:p w14:paraId="45FD9DCE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966A1" w14:paraId="436F44BC" w14:textId="77777777" w:rsidTr="009F1822">
        <w:trPr>
          <w:trHeight w:hRule="exact" w:val="288"/>
        </w:trPr>
        <w:tc>
          <w:tcPr>
            <w:tcW w:w="1789" w:type="pct"/>
          </w:tcPr>
          <w:p w14:paraId="4C5070C9" w14:textId="77777777" w:rsidR="005966A1" w:rsidRDefault="005966A1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0</w:t>
            </w:r>
          </w:p>
        </w:tc>
        <w:tc>
          <w:tcPr>
            <w:tcW w:w="312" w:type="pct"/>
          </w:tcPr>
          <w:p w14:paraId="4503ABA2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40</w:t>
            </w:r>
          </w:p>
        </w:tc>
        <w:tc>
          <w:tcPr>
            <w:tcW w:w="312" w:type="pct"/>
          </w:tcPr>
          <w:p w14:paraId="38DC2CCF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15</w:t>
            </w:r>
          </w:p>
        </w:tc>
        <w:tc>
          <w:tcPr>
            <w:tcW w:w="313" w:type="pct"/>
          </w:tcPr>
          <w:p w14:paraId="71AFDB8F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40</w:t>
            </w:r>
          </w:p>
        </w:tc>
        <w:tc>
          <w:tcPr>
            <w:tcW w:w="394" w:type="pct"/>
          </w:tcPr>
          <w:p w14:paraId="0286FF67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15</w:t>
            </w:r>
          </w:p>
        </w:tc>
        <w:tc>
          <w:tcPr>
            <w:tcW w:w="313" w:type="pct"/>
          </w:tcPr>
          <w:p w14:paraId="1000CF0A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5</w:t>
            </w:r>
          </w:p>
        </w:tc>
        <w:tc>
          <w:tcPr>
            <w:tcW w:w="313" w:type="pct"/>
          </w:tcPr>
          <w:p w14:paraId="0A136417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30</w:t>
            </w:r>
          </w:p>
        </w:tc>
        <w:tc>
          <w:tcPr>
            <w:tcW w:w="313" w:type="pct"/>
          </w:tcPr>
          <w:p w14:paraId="24F38C57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35</w:t>
            </w:r>
          </w:p>
        </w:tc>
        <w:tc>
          <w:tcPr>
            <w:tcW w:w="317" w:type="pct"/>
          </w:tcPr>
          <w:p w14:paraId="2E5BB21C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25</w:t>
            </w:r>
          </w:p>
        </w:tc>
        <w:tc>
          <w:tcPr>
            <w:tcW w:w="314" w:type="pct"/>
          </w:tcPr>
          <w:p w14:paraId="0ECCA11C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5</w:t>
            </w:r>
          </w:p>
        </w:tc>
        <w:tc>
          <w:tcPr>
            <w:tcW w:w="310" w:type="pct"/>
          </w:tcPr>
          <w:p w14:paraId="5B4D66D8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966A1" w14:paraId="65C410A0" w14:textId="77777777" w:rsidTr="009F1822">
        <w:trPr>
          <w:trHeight w:hRule="exact" w:val="288"/>
        </w:trPr>
        <w:tc>
          <w:tcPr>
            <w:tcW w:w="1789" w:type="pct"/>
          </w:tcPr>
          <w:p w14:paraId="1EACB917" w14:textId="77777777" w:rsidR="005966A1" w:rsidRDefault="005966A1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12" w:type="pct"/>
          </w:tcPr>
          <w:p w14:paraId="63456432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20</w:t>
            </w:r>
          </w:p>
        </w:tc>
        <w:tc>
          <w:tcPr>
            <w:tcW w:w="312" w:type="pct"/>
          </w:tcPr>
          <w:p w14:paraId="7821BEE2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41A4D372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20</w:t>
            </w:r>
          </w:p>
        </w:tc>
        <w:tc>
          <w:tcPr>
            <w:tcW w:w="394" w:type="pct"/>
          </w:tcPr>
          <w:p w14:paraId="6B509341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45</w:t>
            </w:r>
          </w:p>
        </w:tc>
        <w:tc>
          <w:tcPr>
            <w:tcW w:w="313" w:type="pct"/>
          </w:tcPr>
          <w:p w14:paraId="0D2E1276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55</w:t>
            </w:r>
          </w:p>
        </w:tc>
        <w:tc>
          <w:tcPr>
            <w:tcW w:w="313" w:type="pct"/>
          </w:tcPr>
          <w:p w14:paraId="3B86F76F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90</w:t>
            </w:r>
          </w:p>
        </w:tc>
        <w:tc>
          <w:tcPr>
            <w:tcW w:w="313" w:type="pct"/>
          </w:tcPr>
          <w:p w14:paraId="43CF2A80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25</w:t>
            </w:r>
          </w:p>
        </w:tc>
        <w:tc>
          <w:tcPr>
            <w:tcW w:w="317" w:type="pct"/>
          </w:tcPr>
          <w:p w14:paraId="7D9E4DC8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35</w:t>
            </w:r>
          </w:p>
        </w:tc>
        <w:tc>
          <w:tcPr>
            <w:tcW w:w="314" w:type="pct"/>
          </w:tcPr>
          <w:p w14:paraId="3D1AF754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55</w:t>
            </w:r>
          </w:p>
        </w:tc>
        <w:tc>
          <w:tcPr>
            <w:tcW w:w="310" w:type="pct"/>
          </w:tcPr>
          <w:p w14:paraId="4E8F2D27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966A1" w14:paraId="221D9ACB" w14:textId="77777777" w:rsidTr="009F1822">
        <w:trPr>
          <w:trHeight w:hRule="exact" w:val="288"/>
        </w:trPr>
        <w:tc>
          <w:tcPr>
            <w:tcW w:w="1789" w:type="pct"/>
          </w:tcPr>
          <w:p w14:paraId="2DBEB3B3" w14:textId="77777777" w:rsidR="005966A1" w:rsidRDefault="005966A1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12" w:type="pct"/>
          </w:tcPr>
          <w:p w14:paraId="0800B13F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60</w:t>
            </w:r>
          </w:p>
        </w:tc>
        <w:tc>
          <w:tcPr>
            <w:tcW w:w="312" w:type="pct"/>
          </w:tcPr>
          <w:p w14:paraId="1D9C81D9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3" w:type="pct"/>
          </w:tcPr>
          <w:p w14:paraId="182E3202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60</w:t>
            </w:r>
          </w:p>
        </w:tc>
        <w:tc>
          <w:tcPr>
            <w:tcW w:w="394" w:type="pct"/>
          </w:tcPr>
          <w:p w14:paraId="3F4137D7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60</w:t>
            </w:r>
          </w:p>
        </w:tc>
        <w:tc>
          <w:tcPr>
            <w:tcW w:w="313" w:type="pct"/>
          </w:tcPr>
          <w:p w14:paraId="44080706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60</w:t>
            </w:r>
          </w:p>
        </w:tc>
        <w:tc>
          <w:tcPr>
            <w:tcW w:w="313" w:type="pct"/>
          </w:tcPr>
          <w:p w14:paraId="03025BCF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120</w:t>
            </w:r>
          </w:p>
        </w:tc>
        <w:tc>
          <w:tcPr>
            <w:tcW w:w="313" w:type="pct"/>
          </w:tcPr>
          <w:p w14:paraId="0C88B386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60</w:t>
            </w:r>
          </w:p>
        </w:tc>
        <w:tc>
          <w:tcPr>
            <w:tcW w:w="317" w:type="pct"/>
          </w:tcPr>
          <w:p w14:paraId="735BCC4F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60</w:t>
            </w:r>
          </w:p>
        </w:tc>
        <w:tc>
          <w:tcPr>
            <w:tcW w:w="314" w:type="pct"/>
          </w:tcPr>
          <w:p w14:paraId="23B9DF1D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60</w:t>
            </w:r>
          </w:p>
        </w:tc>
        <w:tc>
          <w:tcPr>
            <w:tcW w:w="310" w:type="pct"/>
          </w:tcPr>
          <w:p w14:paraId="2CB11FCC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966A1" w14:paraId="22D6F1C6" w14:textId="77777777" w:rsidTr="009F1822">
        <w:trPr>
          <w:trHeight w:hRule="exact" w:val="288"/>
        </w:trPr>
        <w:tc>
          <w:tcPr>
            <w:tcW w:w="1789" w:type="pct"/>
          </w:tcPr>
          <w:p w14:paraId="64C834BC" w14:textId="77777777" w:rsidR="005966A1" w:rsidRDefault="005966A1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12" w:type="pct"/>
          </w:tcPr>
          <w:p w14:paraId="6F9C0C13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60</w:t>
            </w:r>
          </w:p>
        </w:tc>
        <w:tc>
          <w:tcPr>
            <w:tcW w:w="312" w:type="pct"/>
          </w:tcPr>
          <w:p w14:paraId="508837CD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60</w:t>
            </w:r>
          </w:p>
        </w:tc>
        <w:tc>
          <w:tcPr>
            <w:tcW w:w="313" w:type="pct"/>
          </w:tcPr>
          <w:p w14:paraId="14D199E7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60</w:t>
            </w:r>
          </w:p>
        </w:tc>
        <w:tc>
          <w:tcPr>
            <w:tcW w:w="394" w:type="pct"/>
          </w:tcPr>
          <w:p w14:paraId="4809F202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120</w:t>
            </w:r>
          </w:p>
        </w:tc>
        <w:tc>
          <w:tcPr>
            <w:tcW w:w="313" w:type="pct"/>
          </w:tcPr>
          <w:p w14:paraId="40960E51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60</w:t>
            </w:r>
          </w:p>
        </w:tc>
        <w:tc>
          <w:tcPr>
            <w:tcW w:w="313" w:type="pct"/>
          </w:tcPr>
          <w:p w14:paraId="57B0203A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60</w:t>
            </w:r>
          </w:p>
        </w:tc>
        <w:tc>
          <w:tcPr>
            <w:tcW w:w="313" w:type="pct"/>
          </w:tcPr>
          <w:p w14:paraId="1AD13301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E14EC2">
              <w:t>60</w:t>
            </w:r>
          </w:p>
        </w:tc>
        <w:tc>
          <w:tcPr>
            <w:tcW w:w="317" w:type="pct"/>
          </w:tcPr>
          <w:p w14:paraId="669E7059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4" w:type="pct"/>
          </w:tcPr>
          <w:p w14:paraId="6748EF01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0" w:type="pct"/>
          </w:tcPr>
          <w:p w14:paraId="7405F00C" w14:textId="77777777" w:rsidR="005966A1" w:rsidRDefault="005966A1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2B0604AF" w14:textId="77777777" w:rsidR="000F57A7" w:rsidRDefault="0045544A" w:rsidP="00A46922">
      <w:pPr>
        <w:spacing w:after="0"/>
        <w:ind w:left="720"/>
        <w:rPr>
          <w:rFonts w:eastAsiaTheme="minorEastAsia"/>
        </w:rPr>
      </w:pPr>
      <w:r>
        <w:rPr>
          <w:rFonts w:eastAsiaTheme="minorEastAsia"/>
        </w:rPr>
        <w:t>Cognitive Domain: Knowledge</w:t>
      </w:r>
    </w:p>
    <w:p w14:paraId="20EE798E" w14:textId="77777777" w:rsidR="00A46922" w:rsidRDefault="0045544A" w:rsidP="00A46922">
      <w:pPr>
        <w:spacing w:after="0"/>
        <w:ind w:left="720"/>
        <w:rPr>
          <w:rFonts w:eastAsiaTheme="minorEastAsia"/>
        </w:rPr>
      </w:pPr>
      <w:r>
        <w:rPr>
          <w:rFonts w:eastAsiaTheme="minorEastAsia"/>
        </w:rPr>
        <w:t>Difficulty Level: Easy</w:t>
      </w:r>
    </w:p>
    <w:p w14:paraId="77B9F71A" w14:textId="77777777" w:rsidR="00A46922" w:rsidRDefault="00A46922" w:rsidP="00A46922">
      <w:pPr>
        <w:spacing w:after="0"/>
        <w:rPr>
          <w:rFonts w:eastAsiaTheme="minorEastAsia"/>
        </w:rPr>
      </w:pPr>
    </w:p>
    <w:p w14:paraId="34499B54" w14:textId="77777777" w:rsidR="00A46922" w:rsidRDefault="00A46922" w:rsidP="00A46922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21. Gross </w:t>
      </w:r>
      <w:r w:rsidR="000F57A7">
        <w:rPr>
          <w:rFonts w:eastAsiaTheme="minorEastAsia"/>
        </w:rPr>
        <w:t>r</w:t>
      </w:r>
      <w:r>
        <w:rPr>
          <w:rFonts w:eastAsiaTheme="minorEastAsia"/>
        </w:rPr>
        <w:t>equirements indicated are for Q, not finished product R.</w:t>
      </w:r>
    </w:p>
    <w:tbl>
      <w:tblPr>
        <w:tblStyle w:val="TableGrid"/>
        <w:tblW w:w="4687" w:type="pct"/>
        <w:tblLook w:val="04A0" w:firstRow="1" w:lastRow="0" w:firstColumn="1" w:lastColumn="0" w:noHBand="0" w:noVBand="1"/>
      </w:tblPr>
      <w:tblGrid>
        <w:gridCol w:w="3257"/>
        <w:gridCol w:w="576"/>
        <w:gridCol w:w="792"/>
        <w:gridCol w:w="576"/>
        <w:gridCol w:w="657"/>
        <w:gridCol w:w="576"/>
        <w:gridCol w:w="581"/>
        <w:gridCol w:w="511"/>
        <w:gridCol w:w="581"/>
        <w:gridCol w:w="532"/>
      </w:tblGrid>
      <w:tr w:rsidR="00A46922" w14:paraId="35074D7E" w14:textId="77777777" w:rsidTr="00E4386E">
        <w:trPr>
          <w:trHeight w:hRule="exact" w:val="576"/>
        </w:trPr>
        <w:tc>
          <w:tcPr>
            <w:tcW w:w="1887" w:type="pct"/>
            <w:vMerge w:val="restart"/>
          </w:tcPr>
          <w:p w14:paraId="06D8BB2A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Subassembly Q</w:t>
            </w:r>
          </w:p>
          <w:p w14:paraId="4390DEF9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  <w:p w14:paraId="27C6D073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3 weeks</w:t>
            </w:r>
          </w:p>
          <w:p w14:paraId="11378507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3113" w:type="pct"/>
            <w:gridSpan w:val="9"/>
          </w:tcPr>
          <w:p w14:paraId="19F70854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DAY</w:t>
            </w:r>
          </w:p>
        </w:tc>
      </w:tr>
      <w:tr w:rsidR="00A46922" w14:paraId="14BBE8B2" w14:textId="77777777" w:rsidTr="00E4386E">
        <w:trPr>
          <w:trHeight w:hRule="exact" w:val="576"/>
        </w:trPr>
        <w:tc>
          <w:tcPr>
            <w:tcW w:w="1887" w:type="pct"/>
            <w:vMerge/>
          </w:tcPr>
          <w:p w14:paraId="74349F7B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" w:type="pct"/>
          </w:tcPr>
          <w:p w14:paraId="21D7212E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</w:t>
            </w:r>
          </w:p>
        </w:tc>
        <w:tc>
          <w:tcPr>
            <w:tcW w:w="460" w:type="pct"/>
          </w:tcPr>
          <w:p w14:paraId="55209FFA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2</w:t>
            </w:r>
          </w:p>
        </w:tc>
        <w:tc>
          <w:tcPr>
            <w:tcW w:w="333" w:type="pct"/>
          </w:tcPr>
          <w:p w14:paraId="5FA6117C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3</w:t>
            </w:r>
          </w:p>
        </w:tc>
        <w:tc>
          <w:tcPr>
            <w:tcW w:w="382" w:type="pct"/>
          </w:tcPr>
          <w:p w14:paraId="00F9AFD2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4</w:t>
            </w:r>
          </w:p>
        </w:tc>
        <w:tc>
          <w:tcPr>
            <w:tcW w:w="333" w:type="pct"/>
          </w:tcPr>
          <w:p w14:paraId="05DAC2BD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5</w:t>
            </w:r>
          </w:p>
        </w:tc>
        <w:tc>
          <w:tcPr>
            <w:tcW w:w="333" w:type="pct"/>
          </w:tcPr>
          <w:p w14:paraId="346D9006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6</w:t>
            </w:r>
          </w:p>
        </w:tc>
        <w:tc>
          <w:tcPr>
            <w:tcW w:w="297" w:type="pct"/>
          </w:tcPr>
          <w:p w14:paraId="6A3B0077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7</w:t>
            </w:r>
          </w:p>
        </w:tc>
        <w:tc>
          <w:tcPr>
            <w:tcW w:w="333" w:type="pct"/>
          </w:tcPr>
          <w:p w14:paraId="748DBE51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8</w:t>
            </w:r>
          </w:p>
        </w:tc>
        <w:tc>
          <w:tcPr>
            <w:tcW w:w="307" w:type="pct"/>
          </w:tcPr>
          <w:p w14:paraId="7CCB0CED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9</w:t>
            </w:r>
          </w:p>
        </w:tc>
      </w:tr>
      <w:tr w:rsidR="00E4386E" w14:paraId="68FFBF04" w14:textId="77777777" w:rsidTr="00E4386E">
        <w:trPr>
          <w:trHeight w:hRule="exact" w:val="288"/>
        </w:trPr>
        <w:tc>
          <w:tcPr>
            <w:tcW w:w="1887" w:type="pct"/>
          </w:tcPr>
          <w:p w14:paraId="07DAAD3D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333" w:type="pct"/>
          </w:tcPr>
          <w:p w14:paraId="6B34B5F4" w14:textId="77777777" w:rsidR="00E4386E" w:rsidRDefault="00E4386E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60" w:type="pct"/>
          </w:tcPr>
          <w:p w14:paraId="603545B4" w14:textId="77777777" w:rsidR="00E4386E" w:rsidRDefault="00E4386E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33" w:type="pct"/>
          </w:tcPr>
          <w:p w14:paraId="76BFF22A" w14:textId="77777777" w:rsidR="00E4386E" w:rsidRDefault="00E4386E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82" w:type="pct"/>
          </w:tcPr>
          <w:p w14:paraId="3CBA250D" w14:textId="77777777" w:rsidR="00E4386E" w:rsidRDefault="00E4386E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33" w:type="pct"/>
          </w:tcPr>
          <w:p w14:paraId="4C2C3DDC" w14:textId="77777777" w:rsidR="00E4386E" w:rsidRDefault="00E4386E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3" w:type="pct"/>
          </w:tcPr>
          <w:p w14:paraId="584E0E77" w14:textId="77777777" w:rsidR="00E4386E" w:rsidRDefault="00E4386E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297" w:type="pct"/>
          </w:tcPr>
          <w:p w14:paraId="458DDA80" w14:textId="77777777" w:rsidR="00E4386E" w:rsidRDefault="00E4386E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33" w:type="pct"/>
          </w:tcPr>
          <w:p w14:paraId="6E043039" w14:textId="77777777" w:rsidR="00E4386E" w:rsidRDefault="00E4386E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07" w:type="pct"/>
          </w:tcPr>
          <w:p w14:paraId="31BADEBD" w14:textId="77777777" w:rsidR="00E4386E" w:rsidRDefault="00E4386E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E4386E" w14:paraId="3E8500BB" w14:textId="77777777" w:rsidTr="00E4386E">
        <w:trPr>
          <w:trHeight w:hRule="exact" w:val="288"/>
        </w:trPr>
        <w:tc>
          <w:tcPr>
            <w:tcW w:w="1887" w:type="pct"/>
          </w:tcPr>
          <w:p w14:paraId="364FEBCC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333" w:type="pct"/>
          </w:tcPr>
          <w:p w14:paraId="3315C7CD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0" w:type="pct"/>
          </w:tcPr>
          <w:p w14:paraId="659EE361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333" w:type="pct"/>
          </w:tcPr>
          <w:p w14:paraId="1B85ED43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" w:type="pct"/>
          </w:tcPr>
          <w:p w14:paraId="7BEBE1D4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4011AB">
              <w:t>140</w:t>
            </w:r>
          </w:p>
        </w:tc>
        <w:tc>
          <w:tcPr>
            <w:tcW w:w="333" w:type="pct"/>
          </w:tcPr>
          <w:p w14:paraId="23436E97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4011AB">
              <w:t>70</w:t>
            </w:r>
          </w:p>
        </w:tc>
        <w:tc>
          <w:tcPr>
            <w:tcW w:w="333" w:type="pct"/>
          </w:tcPr>
          <w:p w14:paraId="6CF651F9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4011AB">
              <w:t>140</w:t>
            </w:r>
          </w:p>
        </w:tc>
        <w:tc>
          <w:tcPr>
            <w:tcW w:w="297" w:type="pct"/>
          </w:tcPr>
          <w:p w14:paraId="40B3A35C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4011AB">
              <w:t>70</w:t>
            </w:r>
          </w:p>
        </w:tc>
        <w:tc>
          <w:tcPr>
            <w:tcW w:w="333" w:type="pct"/>
          </w:tcPr>
          <w:p w14:paraId="468EDB76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4011AB">
              <w:t>140</w:t>
            </w:r>
          </w:p>
        </w:tc>
        <w:tc>
          <w:tcPr>
            <w:tcW w:w="307" w:type="pct"/>
          </w:tcPr>
          <w:p w14:paraId="71860BF1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4011AB">
              <w:t>70</w:t>
            </w:r>
          </w:p>
        </w:tc>
      </w:tr>
      <w:tr w:rsidR="00E4386E" w14:paraId="77C14A97" w14:textId="77777777" w:rsidTr="00E4386E">
        <w:trPr>
          <w:trHeight w:hRule="exact" w:val="288"/>
        </w:trPr>
        <w:tc>
          <w:tcPr>
            <w:tcW w:w="1887" w:type="pct"/>
          </w:tcPr>
          <w:p w14:paraId="0F79DA3B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140</w:t>
            </w:r>
          </w:p>
        </w:tc>
        <w:tc>
          <w:tcPr>
            <w:tcW w:w="333" w:type="pct"/>
          </w:tcPr>
          <w:p w14:paraId="50B5CA2C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460" w:type="pct"/>
          </w:tcPr>
          <w:p w14:paraId="6919D16C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333" w:type="pct"/>
          </w:tcPr>
          <w:p w14:paraId="1E841B77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75</w:t>
            </w:r>
          </w:p>
        </w:tc>
        <w:tc>
          <w:tcPr>
            <w:tcW w:w="382" w:type="pct"/>
          </w:tcPr>
          <w:p w14:paraId="4D1E680A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33" w:type="pct"/>
          </w:tcPr>
          <w:p w14:paraId="228A303C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55</w:t>
            </w:r>
          </w:p>
        </w:tc>
        <w:tc>
          <w:tcPr>
            <w:tcW w:w="333" w:type="pct"/>
          </w:tcPr>
          <w:p w14:paraId="2A693727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</w:t>
            </w:r>
          </w:p>
        </w:tc>
        <w:tc>
          <w:tcPr>
            <w:tcW w:w="297" w:type="pct"/>
          </w:tcPr>
          <w:p w14:paraId="2175A657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</w:t>
            </w:r>
          </w:p>
        </w:tc>
        <w:tc>
          <w:tcPr>
            <w:tcW w:w="333" w:type="pct"/>
          </w:tcPr>
          <w:p w14:paraId="397B22E9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307" w:type="pct"/>
          </w:tcPr>
          <w:p w14:paraId="43F70D2D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55</w:t>
            </w:r>
          </w:p>
        </w:tc>
      </w:tr>
      <w:tr w:rsidR="00E4386E" w14:paraId="37ABA138" w14:textId="77777777" w:rsidTr="00E4386E">
        <w:trPr>
          <w:trHeight w:hRule="exact" w:val="288"/>
        </w:trPr>
        <w:tc>
          <w:tcPr>
            <w:tcW w:w="1887" w:type="pct"/>
          </w:tcPr>
          <w:p w14:paraId="4D577B7D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333" w:type="pct"/>
          </w:tcPr>
          <w:p w14:paraId="30295556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60" w:type="pct"/>
          </w:tcPr>
          <w:p w14:paraId="3CBB7F70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" w:type="pct"/>
          </w:tcPr>
          <w:p w14:paraId="0014B233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82" w:type="pct"/>
          </w:tcPr>
          <w:p w14:paraId="3504FF15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2F3391">
              <w:t>85</w:t>
            </w:r>
          </w:p>
        </w:tc>
        <w:tc>
          <w:tcPr>
            <w:tcW w:w="333" w:type="pct"/>
          </w:tcPr>
          <w:p w14:paraId="1BBA9715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2F3391">
              <w:t>45</w:t>
            </w:r>
          </w:p>
        </w:tc>
        <w:tc>
          <w:tcPr>
            <w:tcW w:w="333" w:type="pct"/>
          </w:tcPr>
          <w:p w14:paraId="6042C88F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2F3391">
              <w:t>115</w:t>
            </w:r>
          </w:p>
        </w:tc>
        <w:tc>
          <w:tcPr>
            <w:tcW w:w="297" w:type="pct"/>
          </w:tcPr>
          <w:p w14:paraId="7D14FE2C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2F3391">
              <w:t>55</w:t>
            </w:r>
          </w:p>
        </w:tc>
        <w:tc>
          <w:tcPr>
            <w:tcW w:w="333" w:type="pct"/>
          </w:tcPr>
          <w:p w14:paraId="2967D13A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2F3391">
              <w:t>85</w:t>
            </w:r>
          </w:p>
        </w:tc>
        <w:tc>
          <w:tcPr>
            <w:tcW w:w="307" w:type="pct"/>
          </w:tcPr>
          <w:p w14:paraId="0ED25FA3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2F3391">
              <w:t>35</w:t>
            </w:r>
          </w:p>
        </w:tc>
      </w:tr>
      <w:tr w:rsidR="00E4386E" w14:paraId="6CB9B355" w14:textId="77777777" w:rsidTr="00E4386E">
        <w:trPr>
          <w:trHeight w:hRule="exact" w:val="288"/>
        </w:trPr>
        <w:tc>
          <w:tcPr>
            <w:tcW w:w="1887" w:type="pct"/>
          </w:tcPr>
          <w:p w14:paraId="4E54B33D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333" w:type="pct"/>
          </w:tcPr>
          <w:p w14:paraId="226D1975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0" w:type="pct"/>
          </w:tcPr>
          <w:p w14:paraId="4E765F5E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" w:type="pct"/>
          </w:tcPr>
          <w:p w14:paraId="2E356607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" w:type="pct"/>
          </w:tcPr>
          <w:p w14:paraId="5197DBF4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33" w:type="pct"/>
          </w:tcPr>
          <w:p w14:paraId="49DE0F6F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333" w:type="pct"/>
          </w:tcPr>
          <w:p w14:paraId="6702EF76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297" w:type="pct"/>
          </w:tcPr>
          <w:p w14:paraId="76A96F69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333" w:type="pct"/>
          </w:tcPr>
          <w:p w14:paraId="5D23FE69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07" w:type="pct"/>
          </w:tcPr>
          <w:p w14:paraId="48E3F84E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</w:tr>
      <w:tr w:rsidR="00E4386E" w14:paraId="4A8E950F" w14:textId="77777777" w:rsidTr="00E4386E">
        <w:trPr>
          <w:trHeight w:hRule="exact" w:val="288"/>
        </w:trPr>
        <w:tc>
          <w:tcPr>
            <w:tcW w:w="1887" w:type="pct"/>
          </w:tcPr>
          <w:p w14:paraId="2B21AC68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333" w:type="pct"/>
          </w:tcPr>
          <w:p w14:paraId="45DFD43E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460" w:type="pct"/>
          </w:tcPr>
          <w:p w14:paraId="36DE2CC9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333" w:type="pct"/>
          </w:tcPr>
          <w:p w14:paraId="0468E1D5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82" w:type="pct"/>
          </w:tcPr>
          <w:p w14:paraId="46AC4E71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333" w:type="pct"/>
          </w:tcPr>
          <w:p w14:paraId="5B4A2961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333" w:type="pct"/>
          </w:tcPr>
          <w:p w14:paraId="47225065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297" w:type="pct"/>
          </w:tcPr>
          <w:p w14:paraId="0A730A96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" w:type="pct"/>
          </w:tcPr>
          <w:p w14:paraId="7A69D270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7" w:type="pct"/>
          </w:tcPr>
          <w:p w14:paraId="48BB0A7F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5AF94201" w14:textId="77777777" w:rsidR="000F57A7" w:rsidRDefault="0045544A" w:rsidP="00A46922">
      <w:pPr>
        <w:spacing w:after="0"/>
        <w:ind w:left="720"/>
        <w:rPr>
          <w:rFonts w:eastAsiaTheme="minorEastAsia"/>
        </w:rPr>
      </w:pPr>
      <w:r>
        <w:rPr>
          <w:rFonts w:eastAsiaTheme="minorEastAsia"/>
        </w:rPr>
        <w:t>Cognitive Domain: Knowledge</w:t>
      </w:r>
    </w:p>
    <w:p w14:paraId="27660D3C" w14:textId="77777777" w:rsidR="00A46922" w:rsidRDefault="0045544A" w:rsidP="00A46922">
      <w:pPr>
        <w:spacing w:after="0"/>
        <w:ind w:left="720"/>
        <w:rPr>
          <w:rFonts w:eastAsiaTheme="minorEastAsia"/>
        </w:rPr>
      </w:pPr>
      <w:r>
        <w:rPr>
          <w:rFonts w:eastAsiaTheme="minorEastAsia"/>
        </w:rPr>
        <w:t>Difficulty Level: Easy</w:t>
      </w:r>
    </w:p>
    <w:p w14:paraId="11168DB8" w14:textId="77777777" w:rsidR="00A46922" w:rsidRPr="008419B5" w:rsidRDefault="00A46922" w:rsidP="00A46922">
      <w:pPr>
        <w:spacing w:after="0"/>
        <w:rPr>
          <w:rFonts w:eastAsiaTheme="minorEastAsia"/>
        </w:rPr>
      </w:pPr>
    </w:p>
    <w:p w14:paraId="294773EF" w14:textId="77777777" w:rsidR="00A46922" w:rsidRDefault="00A46922" w:rsidP="00A46922">
      <w:pPr>
        <w:spacing w:after="0"/>
      </w:pPr>
      <w:r>
        <w:t xml:space="preserve">22. </w:t>
      </w:r>
    </w:p>
    <w:tbl>
      <w:tblPr>
        <w:tblStyle w:val="TableGrid"/>
        <w:tblW w:w="4374" w:type="pct"/>
        <w:tblLook w:val="04A0" w:firstRow="1" w:lastRow="0" w:firstColumn="1" w:lastColumn="0" w:noHBand="0" w:noVBand="1"/>
      </w:tblPr>
      <w:tblGrid>
        <w:gridCol w:w="3277"/>
        <w:gridCol w:w="1070"/>
        <w:gridCol w:w="743"/>
        <w:gridCol w:w="743"/>
        <w:gridCol w:w="743"/>
        <w:gridCol w:w="743"/>
        <w:gridCol w:w="743"/>
      </w:tblGrid>
      <w:tr w:rsidR="00A46922" w14:paraId="4E584960" w14:textId="77777777" w:rsidTr="009F1822">
        <w:tc>
          <w:tcPr>
            <w:tcW w:w="2032" w:type="pct"/>
          </w:tcPr>
          <w:p w14:paraId="3537521F" w14:textId="77777777" w:rsidR="00A46922" w:rsidRPr="00194840" w:rsidRDefault="00BE1C05" w:rsidP="009F1822">
            <w:pPr>
              <w:spacing w:line="480" w:lineRule="auto"/>
              <w:rPr>
                <w:rFonts w:ascii="Times New Roman" w:hAnsi="Times New Roman" w:cs="Times New Roman"/>
                <w:b/>
                <w:i/>
              </w:rPr>
            </w:pPr>
            <w:r w:rsidRPr="00194840">
              <w:rPr>
                <w:b/>
                <w:i/>
              </w:rPr>
              <w:t>Week</w:t>
            </w:r>
          </w:p>
        </w:tc>
        <w:tc>
          <w:tcPr>
            <w:tcW w:w="663" w:type="pct"/>
          </w:tcPr>
          <w:p w14:paraId="26562EE1" w14:textId="77777777" w:rsidR="00A46922" w:rsidRPr="00194840" w:rsidRDefault="00BE1C05" w:rsidP="009F1822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194840">
              <w:rPr>
                <w:i/>
              </w:rPr>
              <w:t>10</w:t>
            </w:r>
          </w:p>
        </w:tc>
        <w:tc>
          <w:tcPr>
            <w:tcW w:w="461" w:type="pct"/>
          </w:tcPr>
          <w:p w14:paraId="53512961" w14:textId="77777777" w:rsidR="00A46922" w:rsidRPr="00194840" w:rsidRDefault="00BE1C05" w:rsidP="009F1822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194840">
              <w:rPr>
                <w:i/>
              </w:rPr>
              <w:t>11</w:t>
            </w:r>
          </w:p>
        </w:tc>
        <w:tc>
          <w:tcPr>
            <w:tcW w:w="461" w:type="pct"/>
          </w:tcPr>
          <w:p w14:paraId="6BAD5E8E" w14:textId="77777777" w:rsidR="00A46922" w:rsidRPr="00194840" w:rsidRDefault="00BE1C05" w:rsidP="009F1822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194840">
              <w:rPr>
                <w:i/>
              </w:rPr>
              <w:t>12</w:t>
            </w:r>
          </w:p>
        </w:tc>
        <w:tc>
          <w:tcPr>
            <w:tcW w:w="461" w:type="pct"/>
          </w:tcPr>
          <w:p w14:paraId="75115223" w14:textId="77777777" w:rsidR="00A46922" w:rsidRPr="00194840" w:rsidRDefault="00BE1C05" w:rsidP="009F1822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194840">
              <w:rPr>
                <w:i/>
              </w:rPr>
              <w:t>13</w:t>
            </w:r>
          </w:p>
        </w:tc>
        <w:tc>
          <w:tcPr>
            <w:tcW w:w="461" w:type="pct"/>
          </w:tcPr>
          <w:p w14:paraId="3488FFED" w14:textId="77777777" w:rsidR="00A46922" w:rsidRPr="00194840" w:rsidRDefault="00BE1C05" w:rsidP="009F1822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194840">
              <w:rPr>
                <w:i/>
              </w:rPr>
              <w:t>14</w:t>
            </w:r>
          </w:p>
        </w:tc>
        <w:tc>
          <w:tcPr>
            <w:tcW w:w="461" w:type="pct"/>
          </w:tcPr>
          <w:p w14:paraId="06CF00A4" w14:textId="77777777" w:rsidR="00A46922" w:rsidRPr="00194840" w:rsidRDefault="00BE1C05" w:rsidP="009F1822">
            <w:p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194840">
              <w:rPr>
                <w:i/>
              </w:rPr>
              <w:t>15</w:t>
            </w:r>
          </w:p>
        </w:tc>
      </w:tr>
      <w:tr w:rsidR="00A46922" w14:paraId="0F39B85F" w14:textId="77777777" w:rsidTr="009F1822">
        <w:tc>
          <w:tcPr>
            <w:tcW w:w="2032" w:type="pct"/>
          </w:tcPr>
          <w:p w14:paraId="2C03D1C0" w14:textId="77777777" w:rsidR="00A46922" w:rsidRPr="00C33E7D" w:rsidRDefault="00A46922" w:rsidP="009F1822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C33E7D">
              <w:rPr>
                <w:rFonts w:ascii="Times New Roman" w:hAnsi="Times New Roman" w:cs="Times New Roman"/>
                <w:b/>
              </w:rPr>
              <w:t>Gross requirements For A</w:t>
            </w:r>
          </w:p>
        </w:tc>
        <w:tc>
          <w:tcPr>
            <w:tcW w:w="663" w:type="pct"/>
          </w:tcPr>
          <w:p w14:paraId="29927F7A" w14:textId="77777777" w:rsidR="00A46922" w:rsidRPr="00A26A00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26A0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61" w:type="pct"/>
          </w:tcPr>
          <w:p w14:paraId="74314528" w14:textId="77777777" w:rsidR="00A46922" w:rsidRPr="00A26A00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26A00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61" w:type="pct"/>
          </w:tcPr>
          <w:p w14:paraId="21370792" w14:textId="77777777" w:rsidR="00A46922" w:rsidRPr="00A26A00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26A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61" w:type="pct"/>
          </w:tcPr>
          <w:p w14:paraId="572A1F37" w14:textId="77777777" w:rsidR="00A46922" w:rsidRPr="00A26A00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26A0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61" w:type="pct"/>
          </w:tcPr>
          <w:p w14:paraId="05FC5D25" w14:textId="77777777" w:rsidR="00A46922" w:rsidRPr="00A26A00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26A0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61" w:type="pct"/>
          </w:tcPr>
          <w:p w14:paraId="3D8E17F4" w14:textId="77777777" w:rsidR="00A46922" w:rsidRPr="00A26A00" w:rsidRDefault="00A46922" w:rsidP="009F1822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26A00">
              <w:rPr>
                <w:rFonts w:ascii="Times New Roman" w:hAnsi="Times New Roman" w:cs="Times New Roman"/>
              </w:rPr>
              <w:t>70</w:t>
            </w:r>
          </w:p>
        </w:tc>
      </w:tr>
    </w:tbl>
    <w:p w14:paraId="3462C7FD" w14:textId="77777777" w:rsidR="00A46922" w:rsidRDefault="00A46922" w:rsidP="00A46922">
      <w:pPr>
        <w:spacing w:after="0"/>
      </w:pPr>
    </w:p>
    <w:tbl>
      <w:tblPr>
        <w:tblStyle w:val="TableGrid"/>
        <w:tblW w:w="4245" w:type="pct"/>
        <w:tblLook w:val="04A0" w:firstRow="1" w:lastRow="0" w:firstColumn="1" w:lastColumn="0" w:noHBand="0" w:noVBand="1"/>
      </w:tblPr>
      <w:tblGrid>
        <w:gridCol w:w="3242"/>
        <w:gridCol w:w="834"/>
        <w:gridCol w:w="709"/>
        <w:gridCol w:w="790"/>
        <w:gridCol w:w="781"/>
        <w:gridCol w:w="726"/>
        <w:gridCol w:w="742"/>
      </w:tblGrid>
      <w:tr w:rsidR="00A46922" w14:paraId="0E671FF5" w14:textId="77777777" w:rsidTr="009F1822">
        <w:trPr>
          <w:trHeight w:hRule="exact" w:val="576"/>
        </w:trPr>
        <w:tc>
          <w:tcPr>
            <w:tcW w:w="2072" w:type="pct"/>
            <w:vMerge w:val="restart"/>
          </w:tcPr>
          <w:p w14:paraId="4C9F0695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Subassembly C</w:t>
            </w:r>
          </w:p>
          <w:p w14:paraId="0BCC5B86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  <w:p w14:paraId="39DFCB8B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2 weeks</w:t>
            </w:r>
          </w:p>
          <w:p w14:paraId="59905F3F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2928" w:type="pct"/>
            <w:gridSpan w:val="6"/>
          </w:tcPr>
          <w:p w14:paraId="12A2E63B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DAY</w:t>
            </w:r>
          </w:p>
        </w:tc>
      </w:tr>
      <w:tr w:rsidR="00A46922" w14:paraId="4C0367F4" w14:textId="77777777" w:rsidTr="009F1822">
        <w:trPr>
          <w:trHeight w:hRule="exact" w:val="576"/>
        </w:trPr>
        <w:tc>
          <w:tcPr>
            <w:tcW w:w="2072" w:type="pct"/>
            <w:vMerge/>
          </w:tcPr>
          <w:p w14:paraId="2541A829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33" w:type="pct"/>
            <w:vAlign w:val="center"/>
          </w:tcPr>
          <w:p w14:paraId="62DD0289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  <w:tc>
          <w:tcPr>
            <w:tcW w:w="453" w:type="pct"/>
            <w:vAlign w:val="center"/>
          </w:tcPr>
          <w:p w14:paraId="53B73336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11</w:t>
            </w:r>
          </w:p>
        </w:tc>
        <w:tc>
          <w:tcPr>
            <w:tcW w:w="505" w:type="pct"/>
            <w:vAlign w:val="center"/>
          </w:tcPr>
          <w:p w14:paraId="3634789B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12</w:t>
            </w:r>
          </w:p>
        </w:tc>
        <w:tc>
          <w:tcPr>
            <w:tcW w:w="499" w:type="pct"/>
            <w:vAlign w:val="center"/>
          </w:tcPr>
          <w:p w14:paraId="1603B1EC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13</w:t>
            </w:r>
          </w:p>
        </w:tc>
        <w:tc>
          <w:tcPr>
            <w:tcW w:w="464" w:type="pct"/>
            <w:vAlign w:val="center"/>
          </w:tcPr>
          <w:p w14:paraId="26CD5585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14</w:t>
            </w:r>
          </w:p>
        </w:tc>
        <w:tc>
          <w:tcPr>
            <w:tcW w:w="474" w:type="pct"/>
            <w:vAlign w:val="center"/>
          </w:tcPr>
          <w:p w14:paraId="2E569E4B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15</w:t>
            </w:r>
          </w:p>
        </w:tc>
      </w:tr>
      <w:tr w:rsidR="00E4386E" w14:paraId="7E17DC45" w14:textId="77777777" w:rsidTr="009F1822">
        <w:trPr>
          <w:trHeight w:hRule="exact" w:val="288"/>
        </w:trPr>
        <w:tc>
          <w:tcPr>
            <w:tcW w:w="2072" w:type="pct"/>
          </w:tcPr>
          <w:p w14:paraId="39B7EB22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533" w:type="pct"/>
          </w:tcPr>
          <w:p w14:paraId="5FC45BFB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53" w:type="pct"/>
          </w:tcPr>
          <w:p w14:paraId="0B0983DA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05" w:type="pct"/>
          </w:tcPr>
          <w:p w14:paraId="0714099B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99" w:type="pct"/>
          </w:tcPr>
          <w:p w14:paraId="26C136C2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64" w:type="pct"/>
          </w:tcPr>
          <w:p w14:paraId="5D5E73D6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74" w:type="pct"/>
          </w:tcPr>
          <w:p w14:paraId="0B8EBDE6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386E" w14:paraId="4B9F7E87" w14:textId="77777777" w:rsidTr="009F1822">
        <w:trPr>
          <w:trHeight w:hRule="exact" w:val="288"/>
        </w:trPr>
        <w:tc>
          <w:tcPr>
            <w:tcW w:w="2072" w:type="pct"/>
          </w:tcPr>
          <w:p w14:paraId="746A3A59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533" w:type="pct"/>
          </w:tcPr>
          <w:p w14:paraId="2A4D6F21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53" w:type="pct"/>
          </w:tcPr>
          <w:p w14:paraId="77AD1622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505" w:type="pct"/>
          </w:tcPr>
          <w:p w14:paraId="46370BB0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499" w:type="pct"/>
          </w:tcPr>
          <w:p w14:paraId="48C84A29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464" w:type="pct"/>
          </w:tcPr>
          <w:p w14:paraId="46D1DDF6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474" w:type="pct"/>
          </w:tcPr>
          <w:p w14:paraId="7C3D02C0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4A3F0ECB" w14:textId="77777777" w:rsidTr="009F1822">
        <w:trPr>
          <w:trHeight w:hRule="exact" w:val="288"/>
        </w:trPr>
        <w:tc>
          <w:tcPr>
            <w:tcW w:w="2072" w:type="pct"/>
          </w:tcPr>
          <w:p w14:paraId="40C5E7C5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70</w:t>
            </w:r>
          </w:p>
        </w:tc>
        <w:tc>
          <w:tcPr>
            <w:tcW w:w="533" w:type="pct"/>
          </w:tcPr>
          <w:p w14:paraId="03594B89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53" w:type="pct"/>
          </w:tcPr>
          <w:p w14:paraId="13B36784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505" w:type="pct"/>
          </w:tcPr>
          <w:p w14:paraId="6496F4E3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99" w:type="pct"/>
          </w:tcPr>
          <w:p w14:paraId="0E3DA2AD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64" w:type="pct"/>
          </w:tcPr>
          <w:p w14:paraId="6D968423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74" w:type="pct"/>
          </w:tcPr>
          <w:p w14:paraId="425822E2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4386E" w14:paraId="0BC9F464" w14:textId="77777777" w:rsidTr="009F1822">
        <w:trPr>
          <w:trHeight w:hRule="exact" w:val="288"/>
        </w:trPr>
        <w:tc>
          <w:tcPr>
            <w:tcW w:w="2072" w:type="pct"/>
          </w:tcPr>
          <w:p w14:paraId="702761A7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533" w:type="pct"/>
          </w:tcPr>
          <w:p w14:paraId="31DA30B1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53" w:type="pct"/>
          </w:tcPr>
          <w:p w14:paraId="1A8AB4DE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505" w:type="pct"/>
          </w:tcPr>
          <w:p w14:paraId="564975D3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499" w:type="pct"/>
          </w:tcPr>
          <w:p w14:paraId="5B39FCF0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464" w:type="pct"/>
          </w:tcPr>
          <w:p w14:paraId="5AA9627F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474" w:type="pct"/>
          </w:tcPr>
          <w:p w14:paraId="2F347DC6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40D55086" w14:textId="77777777" w:rsidTr="009F1822">
        <w:trPr>
          <w:trHeight w:hRule="exact" w:val="288"/>
        </w:trPr>
        <w:tc>
          <w:tcPr>
            <w:tcW w:w="2072" w:type="pct"/>
          </w:tcPr>
          <w:p w14:paraId="5DB1638A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533" w:type="pct"/>
          </w:tcPr>
          <w:p w14:paraId="79447C59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53" w:type="pct"/>
          </w:tcPr>
          <w:p w14:paraId="53634CA8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505" w:type="pct"/>
          </w:tcPr>
          <w:p w14:paraId="23809948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499" w:type="pct"/>
          </w:tcPr>
          <w:p w14:paraId="1785273D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464" w:type="pct"/>
          </w:tcPr>
          <w:p w14:paraId="6A3F1EF5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474" w:type="pct"/>
          </w:tcPr>
          <w:p w14:paraId="12938801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37958504" w14:textId="77777777" w:rsidTr="009F1822">
        <w:trPr>
          <w:trHeight w:hRule="exact" w:val="288"/>
        </w:trPr>
        <w:tc>
          <w:tcPr>
            <w:tcW w:w="2072" w:type="pct"/>
          </w:tcPr>
          <w:p w14:paraId="527F0D6E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Planned order releases</w:t>
            </w:r>
          </w:p>
        </w:tc>
        <w:tc>
          <w:tcPr>
            <w:tcW w:w="533" w:type="pct"/>
          </w:tcPr>
          <w:p w14:paraId="6F330C40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453" w:type="pct"/>
          </w:tcPr>
          <w:p w14:paraId="1469E48B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505" w:type="pct"/>
          </w:tcPr>
          <w:p w14:paraId="3D71748C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499" w:type="pct"/>
          </w:tcPr>
          <w:p w14:paraId="449106B6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4" w:type="pct"/>
          </w:tcPr>
          <w:p w14:paraId="0ABB4485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4" w:type="pct"/>
          </w:tcPr>
          <w:p w14:paraId="4D4051F8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7E1CAFD5" w14:textId="77777777" w:rsidR="00A46922" w:rsidRDefault="00A46922" w:rsidP="00A46922">
      <w:pPr>
        <w:spacing w:after="0"/>
      </w:pPr>
    </w:p>
    <w:tbl>
      <w:tblPr>
        <w:tblStyle w:val="TableGrid"/>
        <w:tblW w:w="4233" w:type="pct"/>
        <w:tblLook w:val="04A0" w:firstRow="1" w:lastRow="0" w:firstColumn="1" w:lastColumn="0" w:noHBand="0" w:noVBand="1"/>
      </w:tblPr>
      <w:tblGrid>
        <w:gridCol w:w="3298"/>
        <w:gridCol w:w="785"/>
        <w:gridCol w:w="708"/>
        <w:gridCol w:w="797"/>
        <w:gridCol w:w="797"/>
        <w:gridCol w:w="710"/>
        <w:gridCol w:w="707"/>
      </w:tblGrid>
      <w:tr w:rsidR="00A46922" w14:paraId="609610C5" w14:textId="77777777" w:rsidTr="00E4386E">
        <w:trPr>
          <w:trHeight w:hRule="exact" w:val="576"/>
        </w:trPr>
        <w:tc>
          <w:tcPr>
            <w:tcW w:w="2113" w:type="pct"/>
            <w:vMerge w:val="restart"/>
          </w:tcPr>
          <w:p w14:paraId="2D92863A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Subassembly D</w:t>
            </w:r>
          </w:p>
          <w:p w14:paraId="69341EAF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  <w:p w14:paraId="0F8A0195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2 weeks</w:t>
            </w:r>
          </w:p>
          <w:p w14:paraId="3C6B7B15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2887" w:type="pct"/>
            <w:gridSpan w:val="6"/>
          </w:tcPr>
          <w:p w14:paraId="025DB930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DAY</w:t>
            </w:r>
          </w:p>
        </w:tc>
      </w:tr>
      <w:tr w:rsidR="00A46922" w14:paraId="3911F27C" w14:textId="77777777" w:rsidTr="00E4386E">
        <w:trPr>
          <w:trHeight w:hRule="exact" w:val="576"/>
        </w:trPr>
        <w:tc>
          <w:tcPr>
            <w:tcW w:w="2113" w:type="pct"/>
            <w:vMerge/>
          </w:tcPr>
          <w:p w14:paraId="780E4775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3" w:type="pct"/>
          </w:tcPr>
          <w:p w14:paraId="56D847F1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  <w:tc>
          <w:tcPr>
            <w:tcW w:w="454" w:type="pct"/>
          </w:tcPr>
          <w:p w14:paraId="424CCCE1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11</w:t>
            </w:r>
          </w:p>
        </w:tc>
        <w:tc>
          <w:tcPr>
            <w:tcW w:w="511" w:type="pct"/>
          </w:tcPr>
          <w:p w14:paraId="175CB5E6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12</w:t>
            </w:r>
          </w:p>
        </w:tc>
        <w:tc>
          <w:tcPr>
            <w:tcW w:w="511" w:type="pct"/>
          </w:tcPr>
          <w:p w14:paraId="5ABAEA15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13</w:t>
            </w:r>
          </w:p>
        </w:tc>
        <w:tc>
          <w:tcPr>
            <w:tcW w:w="455" w:type="pct"/>
          </w:tcPr>
          <w:p w14:paraId="4FB303F1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14</w:t>
            </w:r>
          </w:p>
        </w:tc>
        <w:tc>
          <w:tcPr>
            <w:tcW w:w="454" w:type="pct"/>
          </w:tcPr>
          <w:p w14:paraId="21AB0600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15</w:t>
            </w:r>
          </w:p>
        </w:tc>
      </w:tr>
      <w:tr w:rsidR="00E4386E" w14:paraId="2272FDB7" w14:textId="77777777" w:rsidTr="00E4386E">
        <w:trPr>
          <w:trHeight w:hRule="exact" w:val="288"/>
        </w:trPr>
        <w:tc>
          <w:tcPr>
            <w:tcW w:w="2113" w:type="pct"/>
          </w:tcPr>
          <w:p w14:paraId="009059A4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503" w:type="pct"/>
          </w:tcPr>
          <w:p w14:paraId="3CCB8CD8" w14:textId="77777777" w:rsidR="00E4386E" w:rsidRDefault="00E4386E" w:rsidP="009F1822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54" w:type="pct"/>
          </w:tcPr>
          <w:p w14:paraId="67E71103" w14:textId="77777777" w:rsidR="00E4386E" w:rsidRDefault="00E4386E" w:rsidP="009F1822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11" w:type="pct"/>
          </w:tcPr>
          <w:p w14:paraId="26847D87" w14:textId="77777777" w:rsidR="00E4386E" w:rsidRDefault="00E4386E" w:rsidP="009F1822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11" w:type="pct"/>
          </w:tcPr>
          <w:p w14:paraId="43D06AED" w14:textId="77777777" w:rsidR="00E4386E" w:rsidRDefault="00E4386E" w:rsidP="009F1822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55" w:type="pct"/>
          </w:tcPr>
          <w:p w14:paraId="2DA2D97F" w14:textId="77777777" w:rsidR="00E4386E" w:rsidRDefault="00E4386E" w:rsidP="009F1822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54" w:type="pct"/>
          </w:tcPr>
          <w:p w14:paraId="5B7E96FB" w14:textId="77777777" w:rsidR="00E4386E" w:rsidRDefault="00E4386E" w:rsidP="009F1822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386E" w14:paraId="0A420DC0" w14:textId="77777777" w:rsidTr="00E4386E">
        <w:trPr>
          <w:trHeight w:hRule="exact" w:val="288"/>
        </w:trPr>
        <w:tc>
          <w:tcPr>
            <w:tcW w:w="2113" w:type="pct"/>
          </w:tcPr>
          <w:p w14:paraId="307C29DA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503" w:type="pct"/>
          </w:tcPr>
          <w:p w14:paraId="265E57E7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54" w:type="pct"/>
          </w:tcPr>
          <w:p w14:paraId="0C5F0C3E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511" w:type="pct"/>
          </w:tcPr>
          <w:p w14:paraId="35655967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511" w:type="pct"/>
          </w:tcPr>
          <w:p w14:paraId="0C2384B6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455" w:type="pct"/>
          </w:tcPr>
          <w:p w14:paraId="49A6E7C0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454" w:type="pct"/>
          </w:tcPr>
          <w:p w14:paraId="23157BFB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4E3CE7B3" w14:textId="77777777" w:rsidTr="00E4386E">
        <w:trPr>
          <w:trHeight w:hRule="exact" w:val="288"/>
        </w:trPr>
        <w:tc>
          <w:tcPr>
            <w:tcW w:w="2113" w:type="pct"/>
          </w:tcPr>
          <w:p w14:paraId="23162FC1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70</w:t>
            </w:r>
          </w:p>
        </w:tc>
        <w:tc>
          <w:tcPr>
            <w:tcW w:w="503" w:type="pct"/>
          </w:tcPr>
          <w:p w14:paraId="2532D103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54" w:type="pct"/>
          </w:tcPr>
          <w:p w14:paraId="29892806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511" w:type="pct"/>
          </w:tcPr>
          <w:p w14:paraId="0DD1300C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511" w:type="pct"/>
          </w:tcPr>
          <w:p w14:paraId="2D2CE2E0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55" w:type="pct"/>
          </w:tcPr>
          <w:p w14:paraId="2E086CCA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54" w:type="pct"/>
          </w:tcPr>
          <w:p w14:paraId="14424AD1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52D9CB64" w14:textId="77777777" w:rsidTr="00E4386E">
        <w:trPr>
          <w:trHeight w:hRule="exact" w:val="288"/>
        </w:trPr>
        <w:tc>
          <w:tcPr>
            <w:tcW w:w="2113" w:type="pct"/>
          </w:tcPr>
          <w:p w14:paraId="1191AB93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503" w:type="pct"/>
          </w:tcPr>
          <w:p w14:paraId="1C6FEF4F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54" w:type="pct"/>
          </w:tcPr>
          <w:p w14:paraId="0D3C796D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511" w:type="pct"/>
          </w:tcPr>
          <w:p w14:paraId="640B0843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511" w:type="pct"/>
          </w:tcPr>
          <w:p w14:paraId="1648DEFD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455" w:type="pct"/>
          </w:tcPr>
          <w:p w14:paraId="049F51ED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454" w:type="pct"/>
          </w:tcPr>
          <w:p w14:paraId="6F16A58B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36AE078F" w14:textId="77777777" w:rsidTr="00E4386E">
        <w:trPr>
          <w:trHeight w:hRule="exact" w:val="288"/>
        </w:trPr>
        <w:tc>
          <w:tcPr>
            <w:tcW w:w="2113" w:type="pct"/>
          </w:tcPr>
          <w:p w14:paraId="085CABF3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503" w:type="pct"/>
          </w:tcPr>
          <w:p w14:paraId="663D3CFA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54" w:type="pct"/>
          </w:tcPr>
          <w:p w14:paraId="56592965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511" w:type="pct"/>
          </w:tcPr>
          <w:p w14:paraId="3595FB15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511" w:type="pct"/>
          </w:tcPr>
          <w:p w14:paraId="55CE23FA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455" w:type="pct"/>
          </w:tcPr>
          <w:p w14:paraId="6047155F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454" w:type="pct"/>
          </w:tcPr>
          <w:p w14:paraId="220BB867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155DE452" w14:textId="77777777" w:rsidTr="00E4386E">
        <w:trPr>
          <w:trHeight w:hRule="exact" w:val="288"/>
        </w:trPr>
        <w:tc>
          <w:tcPr>
            <w:tcW w:w="2113" w:type="pct"/>
          </w:tcPr>
          <w:p w14:paraId="4D64BF02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503" w:type="pct"/>
          </w:tcPr>
          <w:p w14:paraId="2D008333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454" w:type="pct"/>
          </w:tcPr>
          <w:p w14:paraId="07B5FC58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511" w:type="pct"/>
          </w:tcPr>
          <w:p w14:paraId="6B9E7403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511" w:type="pct"/>
          </w:tcPr>
          <w:p w14:paraId="38D59233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5" w:type="pct"/>
          </w:tcPr>
          <w:p w14:paraId="745672C9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4" w:type="pct"/>
          </w:tcPr>
          <w:p w14:paraId="337E7511" w14:textId="77777777" w:rsidR="00E4386E" w:rsidRDefault="00E4386E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4E0CDAC8" w14:textId="77777777" w:rsidR="000F57A7" w:rsidRDefault="0045544A" w:rsidP="00A46922">
      <w:pPr>
        <w:spacing w:after="0"/>
        <w:ind w:left="720"/>
        <w:rPr>
          <w:rFonts w:eastAsiaTheme="minorEastAsia"/>
        </w:rPr>
      </w:pPr>
      <w:r>
        <w:rPr>
          <w:rFonts w:eastAsiaTheme="minorEastAsia"/>
        </w:rPr>
        <w:t>Cognitive Domain: Knowledge</w:t>
      </w:r>
    </w:p>
    <w:p w14:paraId="5E31FEF3" w14:textId="77777777" w:rsidR="00A46922" w:rsidRDefault="00F069FA" w:rsidP="00A46922">
      <w:pPr>
        <w:spacing w:after="0"/>
        <w:ind w:left="720"/>
        <w:rPr>
          <w:rFonts w:eastAsiaTheme="minorEastAsia"/>
        </w:rPr>
      </w:pPr>
      <w:r>
        <w:rPr>
          <w:rFonts w:eastAsiaTheme="minorEastAsia"/>
        </w:rPr>
        <w:t>Difficulty Level: Medium</w:t>
      </w:r>
    </w:p>
    <w:p w14:paraId="3F0E9761" w14:textId="77777777" w:rsidR="00A46922" w:rsidRDefault="00A46922" w:rsidP="00A46922">
      <w:pPr>
        <w:spacing w:after="0"/>
        <w:ind w:left="360" w:hanging="360"/>
      </w:pPr>
    </w:p>
    <w:p w14:paraId="2DD23BAE" w14:textId="77777777" w:rsidR="00A46922" w:rsidRDefault="00A46922" w:rsidP="00A46922">
      <w:pPr>
        <w:spacing w:after="0"/>
        <w:ind w:left="360" w:hanging="360"/>
      </w:pPr>
      <w:r>
        <w:t>23.</w:t>
      </w:r>
    </w:p>
    <w:tbl>
      <w:tblPr>
        <w:tblStyle w:val="TableGrid"/>
        <w:tblW w:w="4245" w:type="pct"/>
        <w:tblLook w:val="04A0" w:firstRow="1" w:lastRow="0" w:firstColumn="1" w:lastColumn="0" w:noHBand="0" w:noVBand="1"/>
      </w:tblPr>
      <w:tblGrid>
        <w:gridCol w:w="3242"/>
        <w:gridCol w:w="834"/>
        <w:gridCol w:w="709"/>
        <w:gridCol w:w="790"/>
        <w:gridCol w:w="781"/>
        <w:gridCol w:w="726"/>
        <w:gridCol w:w="742"/>
      </w:tblGrid>
      <w:tr w:rsidR="00A46922" w14:paraId="372A0D5A" w14:textId="77777777" w:rsidTr="009F1822">
        <w:trPr>
          <w:trHeight w:hRule="exact" w:val="576"/>
        </w:trPr>
        <w:tc>
          <w:tcPr>
            <w:tcW w:w="2072" w:type="pct"/>
            <w:vMerge w:val="restart"/>
          </w:tcPr>
          <w:p w14:paraId="75485B13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Finished Unit A</w:t>
            </w:r>
          </w:p>
          <w:p w14:paraId="73DAD213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0</w:t>
            </w:r>
          </w:p>
          <w:p w14:paraId="2CBA0B94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1 weeks</w:t>
            </w:r>
          </w:p>
          <w:p w14:paraId="785AFD29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2928" w:type="pct"/>
            <w:gridSpan w:val="6"/>
          </w:tcPr>
          <w:p w14:paraId="55AF0A46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DAY</w:t>
            </w:r>
          </w:p>
        </w:tc>
      </w:tr>
      <w:tr w:rsidR="00A46922" w14:paraId="0F033283" w14:textId="77777777" w:rsidTr="009F1822">
        <w:trPr>
          <w:trHeight w:hRule="exact" w:val="576"/>
        </w:trPr>
        <w:tc>
          <w:tcPr>
            <w:tcW w:w="2072" w:type="pct"/>
            <w:vMerge/>
          </w:tcPr>
          <w:p w14:paraId="634EFB14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33" w:type="pct"/>
            <w:vAlign w:val="center"/>
          </w:tcPr>
          <w:p w14:paraId="68030FBF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  <w:tc>
          <w:tcPr>
            <w:tcW w:w="453" w:type="pct"/>
            <w:vAlign w:val="center"/>
          </w:tcPr>
          <w:p w14:paraId="587FF84A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11</w:t>
            </w:r>
          </w:p>
        </w:tc>
        <w:tc>
          <w:tcPr>
            <w:tcW w:w="505" w:type="pct"/>
            <w:vAlign w:val="center"/>
          </w:tcPr>
          <w:p w14:paraId="406509EC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12</w:t>
            </w:r>
          </w:p>
        </w:tc>
        <w:tc>
          <w:tcPr>
            <w:tcW w:w="499" w:type="pct"/>
            <w:vAlign w:val="center"/>
          </w:tcPr>
          <w:p w14:paraId="7F3A70CE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13</w:t>
            </w:r>
          </w:p>
        </w:tc>
        <w:tc>
          <w:tcPr>
            <w:tcW w:w="464" w:type="pct"/>
            <w:vAlign w:val="center"/>
          </w:tcPr>
          <w:p w14:paraId="00069962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14</w:t>
            </w:r>
          </w:p>
        </w:tc>
        <w:tc>
          <w:tcPr>
            <w:tcW w:w="474" w:type="pct"/>
            <w:vAlign w:val="center"/>
          </w:tcPr>
          <w:p w14:paraId="1836F289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15</w:t>
            </w:r>
          </w:p>
        </w:tc>
      </w:tr>
      <w:tr w:rsidR="00E4386E" w14:paraId="00D4E0A9" w14:textId="77777777" w:rsidTr="009F1822">
        <w:trPr>
          <w:trHeight w:hRule="exact" w:val="288"/>
        </w:trPr>
        <w:tc>
          <w:tcPr>
            <w:tcW w:w="2072" w:type="pct"/>
          </w:tcPr>
          <w:p w14:paraId="08B58A54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533" w:type="pct"/>
          </w:tcPr>
          <w:p w14:paraId="3788656B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53" w:type="pct"/>
          </w:tcPr>
          <w:p w14:paraId="06A7844C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05" w:type="pct"/>
          </w:tcPr>
          <w:p w14:paraId="638B1161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99" w:type="pct"/>
          </w:tcPr>
          <w:p w14:paraId="692691CC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64" w:type="pct"/>
          </w:tcPr>
          <w:p w14:paraId="07B43DF7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74" w:type="pct"/>
          </w:tcPr>
          <w:p w14:paraId="28B9F410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  <w:tr w:rsidR="00E4386E" w14:paraId="2A67594B" w14:textId="77777777" w:rsidTr="009F1822">
        <w:trPr>
          <w:trHeight w:hRule="exact" w:val="288"/>
        </w:trPr>
        <w:tc>
          <w:tcPr>
            <w:tcW w:w="2072" w:type="pct"/>
          </w:tcPr>
          <w:p w14:paraId="01BB5484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533" w:type="pct"/>
          </w:tcPr>
          <w:p w14:paraId="0AA60A60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" w:type="pct"/>
          </w:tcPr>
          <w:p w14:paraId="1EE8A941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5" w:type="pct"/>
          </w:tcPr>
          <w:p w14:paraId="5EB1D96E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9" w:type="pct"/>
          </w:tcPr>
          <w:p w14:paraId="67EF483F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4" w:type="pct"/>
          </w:tcPr>
          <w:p w14:paraId="61B37951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4" w:type="pct"/>
          </w:tcPr>
          <w:p w14:paraId="3D420FDD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47BEADEA" w14:textId="77777777" w:rsidTr="009F1822">
        <w:trPr>
          <w:trHeight w:hRule="exact" w:val="288"/>
        </w:trPr>
        <w:tc>
          <w:tcPr>
            <w:tcW w:w="2072" w:type="pct"/>
          </w:tcPr>
          <w:p w14:paraId="59D95B13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0</w:t>
            </w:r>
          </w:p>
        </w:tc>
        <w:tc>
          <w:tcPr>
            <w:tcW w:w="533" w:type="pct"/>
          </w:tcPr>
          <w:p w14:paraId="0287D706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" w:type="pct"/>
          </w:tcPr>
          <w:p w14:paraId="3050C2F8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5" w:type="pct"/>
          </w:tcPr>
          <w:p w14:paraId="25546A02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9" w:type="pct"/>
          </w:tcPr>
          <w:p w14:paraId="327384E7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4" w:type="pct"/>
          </w:tcPr>
          <w:p w14:paraId="14BE51E9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4" w:type="pct"/>
          </w:tcPr>
          <w:p w14:paraId="64590FC4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04D0361B" w14:textId="77777777" w:rsidTr="009F1822">
        <w:trPr>
          <w:trHeight w:hRule="exact" w:val="288"/>
        </w:trPr>
        <w:tc>
          <w:tcPr>
            <w:tcW w:w="2072" w:type="pct"/>
          </w:tcPr>
          <w:p w14:paraId="7922D06E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533" w:type="pct"/>
          </w:tcPr>
          <w:p w14:paraId="47A317C7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453" w:type="pct"/>
          </w:tcPr>
          <w:p w14:paraId="56D40508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80</w:t>
            </w:r>
          </w:p>
        </w:tc>
        <w:tc>
          <w:tcPr>
            <w:tcW w:w="505" w:type="pct"/>
          </w:tcPr>
          <w:p w14:paraId="1ED1F8A6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499" w:type="pct"/>
          </w:tcPr>
          <w:p w14:paraId="783CABA1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464" w:type="pct"/>
          </w:tcPr>
          <w:p w14:paraId="4A912996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474" w:type="pct"/>
          </w:tcPr>
          <w:p w14:paraId="3DF54120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</w:tr>
      <w:tr w:rsidR="00E4386E" w14:paraId="7D97DC9E" w14:textId="77777777" w:rsidTr="009F1822">
        <w:trPr>
          <w:trHeight w:hRule="exact" w:val="288"/>
        </w:trPr>
        <w:tc>
          <w:tcPr>
            <w:tcW w:w="2072" w:type="pct"/>
          </w:tcPr>
          <w:p w14:paraId="42B8563E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533" w:type="pct"/>
          </w:tcPr>
          <w:p w14:paraId="34D15759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453" w:type="pct"/>
          </w:tcPr>
          <w:p w14:paraId="5E10CE77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80</w:t>
            </w:r>
          </w:p>
        </w:tc>
        <w:tc>
          <w:tcPr>
            <w:tcW w:w="505" w:type="pct"/>
          </w:tcPr>
          <w:p w14:paraId="45CDA2F7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499" w:type="pct"/>
          </w:tcPr>
          <w:p w14:paraId="7CF1C19B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464" w:type="pct"/>
          </w:tcPr>
          <w:p w14:paraId="619D5C61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474" w:type="pct"/>
          </w:tcPr>
          <w:p w14:paraId="6CEDE5DA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</w:tr>
      <w:tr w:rsidR="00E4386E" w14:paraId="60433BF7" w14:textId="77777777" w:rsidTr="009F1822">
        <w:trPr>
          <w:trHeight w:hRule="exact" w:val="288"/>
        </w:trPr>
        <w:tc>
          <w:tcPr>
            <w:tcW w:w="2072" w:type="pct"/>
          </w:tcPr>
          <w:p w14:paraId="45F7A67D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533" w:type="pct"/>
          </w:tcPr>
          <w:p w14:paraId="48BAE473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80</w:t>
            </w:r>
          </w:p>
        </w:tc>
        <w:tc>
          <w:tcPr>
            <w:tcW w:w="453" w:type="pct"/>
          </w:tcPr>
          <w:p w14:paraId="44DADDDA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505" w:type="pct"/>
          </w:tcPr>
          <w:p w14:paraId="1B7DD861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499" w:type="pct"/>
          </w:tcPr>
          <w:p w14:paraId="45E2AF18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464" w:type="pct"/>
          </w:tcPr>
          <w:p w14:paraId="24640BDB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474" w:type="pct"/>
          </w:tcPr>
          <w:p w14:paraId="2D2785C2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0E60606E" w14:textId="77777777" w:rsidR="00A46922" w:rsidRDefault="00A46922" w:rsidP="00A46922">
      <w:pPr>
        <w:spacing w:after="0"/>
        <w:ind w:left="360" w:hanging="360"/>
      </w:pPr>
    </w:p>
    <w:tbl>
      <w:tblPr>
        <w:tblStyle w:val="TableGrid"/>
        <w:tblW w:w="4245" w:type="pct"/>
        <w:tblLook w:val="04A0" w:firstRow="1" w:lastRow="0" w:firstColumn="1" w:lastColumn="0" w:noHBand="0" w:noVBand="1"/>
      </w:tblPr>
      <w:tblGrid>
        <w:gridCol w:w="3242"/>
        <w:gridCol w:w="834"/>
        <w:gridCol w:w="709"/>
        <w:gridCol w:w="790"/>
        <w:gridCol w:w="781"/>
        <w:gridCol w:w="726"/>
        <w:gridCol w:w="742"/>
      </w:tblGrid>
      <w:tr w:rsidR="00A46922" w14:paraId="59C60B6F" w14:textId="77777777" w:rsidTr="009F1822">
        <w:trPr>
          <w:trHeight w:hRule="exact" w:val="576"/>
        </w:trPr>
        <w:tc>
          <w:tcPr>
            <w:tcW w:w="2072" w:type="pct"/>
            <w:vMerge w:val="restart"/>
          </w:tcPr>
          <w:p w14:paraId="22600C71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Subassembly B</w:t>
            </w:r>
          </w:p>
          <w:p w14:paraId="59CA1288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  <w:p w14:paraId="3835D030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1 weeks</w:t>
            </w:r>
          </w:p>
          <w:p w14:paraId="038080AE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2928" w:type="pct"/>
            <w:gridSpan w:val="6"/>
          </w:tcPr>
          <w:p w14:paraId="73D5525F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DAY</w:t>
            </w:r>
          </w:p>
        </w:tc>
      </w:tr>
      <w:tr w:rsidR="00A46922" w14:paraId="0CDA4CA1" w14:textId="77777777" w:rsidTr="009F1822">
        <w:trPr>
          <w:trHeight w:hRule="exact" w:val="576"/>
        </w:trPr>
        <w:tc>
          <w:tcPr>
            <w:tcW w:w="2072" w:type="pct"/>
            <w:vMerge/>
          </w:tcPr>
          <w:p w14:paraId="1DB18428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33" w:type="pct"/>
            <w:vAlign w:val="center"/>
          </w:tcPr>
          <w:p w14:paraId="3E27BC69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  <w:tc>
          <w:tcPr>
            <w:tcW w:w="453" w:type="pct"/>
            <w:vAlign w:val="center"/>
          </w:tcPr>
          <w:p w14:paraId="1573E5BC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11</w:t>
            </w:r>
          </w:p>
        </w:tc>
        <w:tc>
          <w:tcPr>
            <w:tcW w:w="505" w:type="pct"/>
            <w:vAlign w:val="center"/>
          </w:tcPr>
          <w:p w14:paraId="1A410BC1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12</w:t>
            </w:r>
          </w:p>
        </w:tc>
        <w:tc>
          <w:tcPr>
            <w:tcW w:w="499" w:type="pct"/>
            <w:vAlign w:val="center"/>
          </w:tcPr>
          <w:p w14:paraId="4C6CB644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13</w:t>
            </w:r>
          </w:p>
        </w:tc>
        <w:tc>
          <w:tcPr>
            <w:tcW w:w="464" w:type="pct"/>
            <w:vAlign w:val="center"/>
          </w:tcPr>
          <w:p w14:paraId="01992FAA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14</w:t>
            </w:r>
          </w:p>
        </w:tc>
        <w:tc>
          <w:tcPr>
            <w:tcW w:w="474" w:type="pct"/>
            <w:vAlign w:val="center"/>
          </w:tcPr>
          <w:p w14:paraId="6CC641E1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15</w:t>
            </w:r>
          </w:p>
        </w:tc>
      </w:tr>
      <w:tr w:rsidR="00E4386E" w14:paraId="08F4EA98" w14:textId="77777777" w:rsidTr="009F1822">
        <w:trPr>
          <w:trHeight w:hRule="exact" w:val="288"/>
        </w:trPr>
        <w:tc>
          <w:tcPr>
            <w:tcW w:w="2072" w:type="pct"/>
          </w:tcPr>
          <w:p w14:paraId="2DBA6D1E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533" w:type="pct"/>
          </w:tcPr>
          <w:p w14:paraId="63F8ED51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53" w:type="pct"/>
          </w:tcPr>
          <w:p w14:paraId="5FB518F6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05" w:type="pct"/>
          </w:tcPr>
          <w:p w14:paraId="418B7BB8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99" w:type="pct"/>
          </w:tcPr>
          <w:p w14:paraId="1F162055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64" w:type="pct"/>
          </w:tcPr>
          <w:p w14:paraId="2EE3123B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74" w:type="pct"/>
          </w:tcPr>
          <w:p w14:paraId="583F217F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386E" w14:paraId="37571251" w14:textId="77777777" w:rsidTr="009F1822">
        <w:trPr>
          <w:trHeight w:hRule="exact" w:val="288"/>
        </w:trPr>
        <w:tc>
          <w:tcPr>
            <w:tcW w:w="2072" w:type="pct"/>
          </w:tcPr>
          <w:p w14:paraId="36D87A73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533" w:type="pct"/>
          </w:tcPr>
          <w:p w14:paraId="29DE4E38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" w:type="pct"/>
          </w:tcPr>
          <w:p w14:paraId="506B75E9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505" w:type="pct"/>
          </w:tcPr>
          <w:p w14:paraId="459754FE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499" w:type="pct"/>
          </w:tcPr>
          <w:p w14:paraId="59A47CF2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464" w:type="pct"/>
          </w:tcPr>
          <w:p w14:paraId="165A469A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474" w:type="pct"/>
          </w:tcPr>
          <w:p w14:paraId="205350FF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5311795C" w14:textId="77777777" w:rsidTr="009F1822">
        <w:trPr>
          <w:trHeight w:hRule="exact" w:val="288"/>
        </w:trPr>
        <w:tc>
          <w:tcPr>
            <w:tcW w:w="2072" w:type="pct"/>
          </w:tcPr>
          <w:p w14:paraId="22667270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90</w:t>
            </w:r>
          </w:p>
        </w:tc>
        <w:tc>
          <w:tcPr>
            <w:tcW w:w="533" w:type="pct"/>
          </w:tcPr>
          <w:p w14:paraId="4F40F154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53" w:type="pct"/>
          </w:tcPr>
          <w:p w14:paraId="0976F7AA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505" w:type="pct"/>
          </w:tcPr>
          <w:p w14:paraId="3407E78F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99" w:type="pct"/>
          </w:tcPr>
          <w:p w14:paraId="2E4B38A2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64" w:type="pct"/>
          </w:tcPr>
          <w:p w14:paraId="16C876F8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74" w:type="pct"/>
          </w:tcPr>
          <w:p w14:paraId="2388D2F3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182E3930" w14:textId="77777777" w:rsidTr="009F1822">
        <w:trPr>
          <w:trHeight w:hRule="exact" w:val="288"/>
        </w:trPr>
        <w:tc>
          <w:tcPr>
            <w:tcW w:w="2072" w:type="pct"/>
          </w:tcPr>
          <w:p w14:paraId="6069AA64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533" w:type="pct"/>
          </w:tcPr>
          <w:p w14:paraId="50BAB4B7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53" w:type="pct"/>
          </w:tcPr>
          <w:p w14:paraId="25B3AA06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505" w:type="pct"/>
          </w:tcPr>
          <w:p w14:paraId="788E5DFA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499" w:type="pct"/>
          </w:tcPr>
          <w:p w14:paraId="08B829B3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464" w:type="pct"/>
          </w:tcPr>
          <w:p w14:paraId="1C245E78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474" w:type="pct"/>
          </w:tcPr>
          <w:p w14:paraId="3A48DC0A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620822E4" w14:textId="77777777" w:rsidTr="009F1822">
        <w:trPr>
          <w:trHeight w:hRule="exact" w:val="288"/>
        </w:trPr>
        <w:tc>
          <w:tcPr>
            <w:tcW w:w="2072" w:type="pct"/>
          </w:tcPr>
          <w:p w14:paraId="405499D7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533" w:type="pct"/>
          </w:tcPr>
          <w:p w14:paraId="089E97D0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53" w:type="pct"/>
          </w:tcPr>
          <w:p w14:paraId="4732BDB6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505" w:type="pct"/>
          </w:tcPr>
          <w:p w14:paraId="00A4BCF9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499" w:type="pct"/>
          </w:tcPr>
          <w:p w14:paraId="4AF2455E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464" w:type="pct"/>
          </w:tcPr>
          <w:p w14:paraId="4B5C07BB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474" w:type="pct"/>
          </w:tcPr>
          <w:p w14:paraId="24A17B69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4105489A" w14:textId="77777777" w:rsidTr="009F1822">
        <w:trPr>
          <w:trHeight w:hRule="exact" w:val="288"/>
        </w:trPr>
        <w:tc>
          <w:tcPr>
            <w:tcW w:w="2072" w:type="pct"/>
          </w:tcPr>
          <w:p w14:paraId="6D2F640F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533" w:type="pct"/>
          </w:tcPr>
          <w:p w14:paraId="4E1E8E7B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453" w:type="pct"/>
          </w:tcPr>
          <w:p w14:paraId="054CE86B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505" w:type="pct"/>
          </w:tcPr>
          <w:p w14:paraId="727CFB47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499" w:type="pct"/>
          </w:tcPr>
          <w:p w14:paraId="3FC0CBA7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464" w:type="pct"/>
          </w:tcPr>
          <w:p w14:paraId="62519F0E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4" w:type="pct"/>
          </w:tcPr>
          <w:p w14:paraId="704FD0AC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02BF0800" w14:textId="77777777" w:rsidR="00A46922" w:rsidRDefault="00A46922" w:rsidP="00A46922">
      <w:pPr>
        <w:spacing w:after="0"/>
      </w:pPr>
    </w:p>
    <w:tbl>
      <w:tblPr>
        <w:tblStyle w:val="TableGrid"/>
        <w:tblW w:w="4245" w:type="pct"/>
        <w:tblLook w:val="04A0" w:firstRow="1" w:lastRow="0" w:firstColumn="1" w:lastColumn="0" w:noHBand="0" w:noVBand="1"/>
      </w:tblPr>
      <w:tblGrid>
        <w:gridCol w:w="3242"/>
        <w:gridCol w:w="834"/>
        <w:gridCol w:w="709"/>
        <w:gridCol w:w="790"/>
        <w:gridCol w:w="781"/>
        <w:gridCol w:w="726"/>
        <w:gridCol w:w="742"/>
      </w:tblGrid>
      <w:tr w:rsidR="00A46922" w14:paraId="1B7CF4BF" w14:textId="77777777" w:rsidTr="009F1822">
        <w:trPr>
          <w:trHeight w:hRule="exact" w:val="576"/>
        </w:trPr>
        <w:tc>
          <w:tcPr>
            <w:tcW w:w="2072" w:type="pct"/>
            <w:vMerge w:val="restart"/>
          </w:tcPr>
          <w:p w14:paraId="75A2A97C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Subassembly E</w:t>
            </w:r>
          </w:p>
          <w:p w14:paraId="7C4CF0CF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  <w:p w14:paraId="2EBF2239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1 weeks</w:t>
            </w:r>
          </w:p>
          <w:p w14:paraId="7590A345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2928" w:type="pct"/>
            <w:gridSpan w:val="6"/>
          </w:tcPr>
          <w:p w14:paraId="48D4819B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DAY</w:t>
            </w:r>
          </w:p>
        </w:tc>
      </w:tr>
      <w:tr w:rsidR="00A46922" w14:paraId="24B7939F" w14:textId="77777777" w:rsidTr="009F1822">
        <w:trPr>
          <w:trHeight w:hRule="exact" w:val="576"/>
        </w:trPr>
        <w:tc>
          <w:tcPr>
            <w:tcW w:w="2072" w:type="pct"/>
            <w:vMerge/>
          </w:tcPr>
          <w:p w14:paraId="23C60A45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33" w:type="pct"/>
            <w:vAlign w:val="center"/>
          </w:tcPr>
          <w:p w14:paraId="7F84CC75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  <w:tc>
          <w:tcPr>
            <w:tcW w:w="453" w:type="pct"/>
            <w:vAlign w:val="center"/>
          </w:tcPr>
          <w:p w14:paraId="24A4AB14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11</w:t>
            </w:r>
          </w:p>
        </w:tc>
        <w:tc>
          <w:tcPr>
            <w:tcW w:w="505" w:type="pct"/>
            <w:vAlign w:val="center"/>
          </w:tcPr>
          <w:p w14:paraId="5C43DA6F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12</w:t>
            </w:r>
          </w:p>
        </w:tc>
        <w:tc>
          <w:tcPr>
            <w:tcW w:w="499" w:type="pct"/>
            <w:vAlign w:val="center"/>
          </w:tcPr>
          <w:p w14:paraId="321FA8B2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13</w:t>
            </w:r>
          </w:p>
        </w:tc>
        <w:tc>
          <w:tcPr>
            <w:tcW w:w="464" w:type="pct"/>
            <w:vAlign w:val="center"/>
          </w:tcPr>
          <w:p w14:paraId="03977C60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14</w:t>
            </w:r>
          </w:p>
        </w:tc>
        <w:tc>
          <w:tcPr>
            <w:tcW w:w="474" w:type="pct"/>
            <w:vAlign w:val="center"/>
          </w:tcPr>
          <w:p w14:paraId="658B1BD4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15</w:t>
            </w:r>
          </w:p>
        </w:tc>
      </w:tr>
      <w:tr w:rsidR="00E4386E" w14:paraId="771F0D42" w14:textId="77777777" w:rsidTr="009F1822">
        <w:trPr>
          <w:trHeight w:hRule="exact" w:val="288"/>
        </w:trPr>
        <w:tc>
          <w:tcPr>
            <w:tcW w:w="2072" w:type="pct"/>
          </w:tcPr>
          <w:p w14:paraId="31A6FB0D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533" w:type="pct"/>
          </w:tcPr>
          <w:p w14:paraId="6DF9F5B7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53" w:type="pct"/>
          </w:tcPr>
          <w:p w14:paraId="29545F13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05" w:type="pct"/>
          </w:tcPr>
          <w:p w14:paraId="24D01D77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99" w:type="pct"/>
          </w:tcPr>
          <w:p w14:paraId="5F073598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64" w:type="pct"/>
          </w:tcPr>
          <w:p w14:paraId="32A0007B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74" w:type="pct"/>
          </w:tcPr>
          <w:p w14:paraId="3F3F369D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386E" w14:paraId="37E5BD29" w14:textId="77777777" w:rsidTr="009F1822">
        <w:trPr>
          <w:trHeight w:hRule="exact" w:val="288"/>
        </w:trPr>
        <w:tc>
          <w:tcPr>
            <w:tcW w:w="2072" w:type="pct"/>
          </w:tcPr>
          <w:p w14:paraId="7D4C9036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533" w:type="pct"/>
          </w:tcPr>
          <w:p w14:paraId="7D4575E7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A1564">
              <w:t>20</w:t>
            </w:r>
          </w:p>
        </w:tc>
        <w:tc>
          <w:tcPr>
            <w:tcW w:w="453" w:type="pct"/>
          </w:tcPr>
          <w:p w14:paraId="6CC91CB8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A1564">
              <w:t>100</w:t>
            </w:r>
          </w:p>
        </w:tc>
        <w:tc>
          <w:tcPr>
            <w:tcW w:w="505" w:type="pct"/>
          </w:tcPr>
          <w:p w14:paraId="7A5FBE25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A1564">
              <w:t>50</w:t>
            </w:r>
          </w:p>
        </w:tc>
        <w:tc>
          <w:tcPr>
            <w:tcW w:w="499" w:type="pct"/>
          </w:tcPr>
          <w:p w14:paraId="460E82A8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A1564">
              <w:t>90</w:t>
            </w:r>
          </w:p>
        </w:tc>
        <w:tc>
          <w:tcPr>
            <w:tcW w:w="464" w:type="pct"/>
          </w:tcPr>
          <w:p w14:paraId="35B7528E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A1564">
              <w:t>70</w:t>
            </w:r>
          </w:p>
        </w:tc>
        <w:tc>
          <w:tcPr>
            <w:tcW w:w="474" w:type="pct"/>
          </w:tcPr>
          <w:p w14:paraId="54E6DE29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681EA0C0" w14:textId="77777777" w:rsidTr="009F1822">
        <w:trPr>
          <w:trHeight w:hRule="exact" w:val="288"/>
        </w:trPr>
        <w:tc>
          <w:tcPr>
            <w:tcW w:w="2072" w:type="pct"/>
          </w:tcPr>
          <w:p w14:paraId="0396A7D0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Projected on hand = 60</w:t>
            </w:r>
          </w:p>
        </w:tc>
        <w:tc>
          <w:tcPr>
            <w:tcW w:w="533" w:type="pct"/>
          </w:tcPr>
          <w:p w14:paraId="45B088D7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453" w:type="pct"/>
          </w:tcPr>
          <w:p w14:paraId="207E7560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505" w:type="pct"/>
          </w:tcPr>
          <w:p w14:paraId="2E69B27A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99" w:type="pct"/>
          </w:tcPr>
          <w:p w14:paraId="27F0BA8E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64" w:type="pct"/>
          </w:tcPr>
          <w:p w14:paraId="593190F5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74" w:type="pct"/>
          </w:tcPr>
          <w:p w14:paraId="5D92E9C2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71C94E07" w14:textId="77777777" w:rsidTr="009F1822">
        <w:trPr>
          <w:trHeight w:hRule="exact" w:val="288"/>
        </w:trPr>
        <w:tc>
          <w:tcPr>
            <w:tcW w:w="2072" w:type="pct"/>
          </w:tcPr>
          <w:p w14:paraId="7A09C774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533" w:type="pct"/>
          </w:tcPr>
          <w:p w14:paraId="6435A7F2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453" w:type="pct"/>
          </w:tcPr>
          <w:p w14:paraId="7978E406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505" w:type="pct"/>
          </w:tcPr>
          <w:p w14:paraId="2DD0B6B6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499" w:type="pct"/>
          </w:tcPr>
          <w:p w14:paraId="3AFE39C3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464" w:type="pct"/>
          </w:tcPr>
          <w:p w14:paraId="45FAB8EB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474" w:type="pct"/>
          </w:tcPr>
          <w:p w14:paraId="3E94E95C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45FFE66B" w14:textId="77777777" w:rsidTr="009F1822">
        <w:trPr>
          <w:trHeight w:hRule="exact" w:val="288"/>
        </w:trPr>
        <w:tc>
          <w:tcPr>
            <w:tcW w:w="2072" w:type="pct"/>
          </w:tcPr>
          <w:p w14:paraId="52C35A0E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533" w:type="pct"/>
          </w:tcPr>
          <w:p w14:paraId="2B629A23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453" w:type="pct"/>
          </w:tcPr>
          <w:p w14:paraId="00BFFC66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505" w:type="pct"/>
          </w:tcPr>
          <w:p w14:paraId="604273B3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499" w:type="pct"/>
          </w:tcPr>
          <w:p w14:paraId="705D7F07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464" w:type="pct"/>
          </w:tcPr>
          <w:p w14:paraId="4DDF3584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474" w:type="pct"/>
          </w:tcPr>
          <w:p w14:paraId="0714DA1B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5459F2A6" w14:textId="77777777" w:rsidTr="009F1822">
        <w:trPr>
          <w:trHeight w:hRule="exact" w:val="288"/>
        </w:trPr>
        <w:tc>
          <w:tcPr>
            <w:tcW w:w="2072" w:type="pct"/>
          </w:tcPr>
          <w:p w14:paraId="053781F3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533" w:type="pct"/>
          </w:tcPr>
          <w:p w14:paraId="3D80EA0B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453" w:type="pct"/>
          </w:tcPr>
          <w:p w14:paraId="159F8CA1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505" w:type="pct"/>
          </w:tcPr>
          <w:p w14:paraId="24E2ADCB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499" w:type="pct"/>
          </w:tcPr>
          <w:p w14:paraId="27320C28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464" w:type="pct"/>
          </w:tcPr>
          <w:p w14:paraId="460911FA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4" w:type="pct"/>
          </w:tcPr>
          <w:p w14:paraId="65038D8B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9BEAC63" w14:textId="77777777" w:rsidR="00A46922" w:rsidRDefault="00A46922" w:rsidP="00A46922">
      <w:pPr>
        <w:spacing w:after="0"/>
      </w:pPr>
    </w:p>
    <w:tbl>
      <w:tblPr>
        <w:tblStyle w:val="TableGrid"/>
        <w:tblW w:w="4245" w:type="pct"/>
        <w:tblLook w:val="04A0" w:firstRow="1" w:lastRow="0" w:firstColumn="1" w:lastColumn="0" w:noHBand="0" w:noVBand="1"/>
      </w:tblPr>
      <w:tblGrid>
        <w:gridCol w:w="3242"/>
        <w:gridCol w:w="834"/>
        <w:gridCol w:w="709"/>
        <w:gridCol w:w="790"/>
        <w:gridCol w:w="781"/>
        <w:gridCol w:w="726"/>
        <w:gridCol w:w="742"/>
      </w:tblGrid>
      <w:tr w:rsidR="00A46922" w14:paraId="3AF2B0DA" w14:textId="77777777" w:rsidTr="009F1822">
        <w:trPr>
          <w:trHeight w:hRule="exact" w:val="576"/>
        </w:trPr>
        <w:tc>
          <w:tcPr>
            <w:tcW w:w="2072" w:type="pct"/>
            <w:vMerge w:val="restart"/>
          </w:tcPr>
          <w:p w14:paraId="42E822E3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Subassembly C</w:t>
            </w:r>
          </w:p>
          <w:p w14:paraId="5E8F3EE5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  <w:p w14:paraId="386CCEA1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2 weeks</w:t>
            </w:r>
          </w:p>
          <w:p w14:paraId="413FBE7F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2928" w:type="pct"/>
            <w:gridSpan w:val="6"/>
          </w:tcPr>
          <w:p w14:paraId="457BD6F8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DAY</w:t>
            </w:r>
          </w:p>
        </w:tc>
      </w:tr>
      <w:tr w:rsidR="00A46922" w14:paraId="7EB2B9D3" w14:textId="77777777" w:rsidTr="009F1822">
        <w:trPr>
          <w:trHeight w:hRule="exact" w:val="576"/>
        </w:trPr>
        <w:tc>
          <w:tcPr>
            <w:tcW w:w="2072" w:type="pct"/>
            <w:vMerge/>
          </w:tcPr>
          <w:p w14:paraId="0B775CFC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33" w:type="pct"/>
            <w:vAlign w:val="center"/>
          </w:tcPr>
          <w:p w14:paraId="7D36F574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  <w:tc>
          <w:tcPr>
            <w:tcW w:w="453" w:type="pct"/>
            <w:vAlign w:val="center"/>
          </w:tcPr>
          <w:p w14:paraId="40734F0A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11</w:t>
            </w:r>
          </w:p>
        </w:tc>
        <w:tc>
          <w:tcPr>
            <w:tcW w:w="505" w:type="pct"/>
            <w:vAlign w:val="center"/>
          </w:tcPr>
          <w:p w14:paraId="22ABFBB1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12</w:t>
            </w:r>
          </w:p>
        </w:tc>
        <w:tc>
          <w:tcPr>
            <w:tcW w:w="499" w:type="pct"/>
            <w:vAlign w:val="center"/>
          </w:tcPr>
          <w:p w14:paraId="3AE36C99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13</w:t>
            </w:r>
          </w:p>
        </w:tc>
        <w:tc>
          <w:tcPr>
            <w:tcW w:w="464" w:type="pct"/>
            <w:vAlign w:val="center"/>
          </w:tcPr>
          <w:p w14:paraId="41CA055F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14</w:t>
            </w:r>
          </w:p>
        </w:tc>
        <w:tc>
          <w:tcPr>
            <w:tcW w:w="474" w:type="pct"/>
            <w:vAlign w:val="center"/>
          </w:tcPr>
          <w:p w14:paraId="7E3CD48A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15</w:t>
            </w:r>
          </w:p>
        </w:tc>
      </w:tr>
      <w:tr w:rsidR="00E4386E" w14:paraId="1739AD60" w14:textId="77777777" w:rsidTr="009F1822">
        <w:trPr>
          <w:trHeight w:hRule="exact" w:val="288"/>
        </w:trPr>
        <w:tc>
          <w:tcPr>
            <w:tcW w:w="2072" w:type="pct"/>
          </w:tcPr>
          <w:p w14:paraId="298FD20F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533" w:type="pct"/>
          </w:tcPr>
          <w:p w14:paraId="0D7A4D6A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53" w:type="pct"/>
          </w:tcPr>
          <w:p w14:paraId="27F88552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05" w:type="pct"/>
          </w:tcPr>
          <w:p w14:paraId="041F5BE8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99" w:type="pct"/>
          </w:tcPr>
          <w:p w14:paraId="421580D6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64" w:type="pct"/>
          </w:tcPr>
          <w:p w14:paraId="4DFC7C5D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74" w:type="pct"/>
          </w:tcPr>
          <w:p w14:paraId="6A3BE7D4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386E" w14:paraId="23B29B33" w14:textId="77777777" w:rsidTr="009F1822">
        <w:trPr>
          <w:trHeight w:hRule="exact" w:val="288"/>
        </w:trPr>
        <w:tc>
          <w:tcPr>
            <w:tcW w:w="2072" w:type="pct"/>
          </w:tcPr>
          <w:p w14:paraId="1ABCEAEF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533" w:type="pct"/>
          </w:tcPr>
          <w:p w14:paraId="5C8D88FF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53" w:type="pct"/>
          </w:tcPr>
          <w:p w14:paraId="3CCD84FD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505" w:type="pct"/>
          </w:tcPr>
          <w:p w14:paraId="3373BC65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499" w:type="pct"/>
          </w:tcPr>
          <w:p w14:paraId="7A0F4A67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464" w:type="pct"/>
          </w:tcPr>
          <w:p w14:paraId="37A637D9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</w:t>
            </w:r>
          </w:p>
        </w:tc>
        <w:tc>
          <w:tcPr>
            <w:tcW w:w="474" w:type="pct"/>
          </w:tcPr>
          <w:p w14:paraId="7EB93EFE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37A07D7D" w14:textId="77777777" w:rsidTr="009F1822">
        <w:trPr>
          <w:trHeight w:hRule="exact" w:val="288"/>
        </w:trPr>
        <w:tc>
          <w:tcPr>
            <w:tcW w:w="2072" w:type="pct"/>
          </w:tcPr>
          <w:p w14:paraId="15F8AFFF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70</w:t>
            </w:r>
          </w:p>
        </w:tc>
        <w:tc>
          <w:tcPr>
            <w:tcW w:w="533" w:type="pct"/>
          </w:tcPr>
          <w:p w14:paraId="00849385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53" w:type="pct"/>
          </w:tcPr>
          <w:p w14:paraId="791C0C89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505" w:type="pct"/>
          </w:tcPr>
          <w:p w14:paraId="4419DEF4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99" w:type="pct"/>
          </w:tcPr>
          <w:p w14:paraId="2F8B0D56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64" w:type="pct"/>
          </w:tcPr>
          <w:p w14:paraId="048B55CB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74" w:type="pct"/>
          </w:tcPr>
          <w:p w14:paraId="7066ED0A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4386E" w14:paraId="511128A6" w14:textId="77777777" w:rsidTr="009F1822">
        <w:trPr>
          <w:trHeight w:hRule="exact" w:val="288"/>
        </w:trPr>
        <w:tc>
          <w:tcPr>
            <w:tcW w:w="2072" w:type="pct"/>
          </w:tcPr>
          <w:p w14:paraId="22FAEAC5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533" w:type="pct"/>
          </w:tcPr>
          <w:p w14:paraId="0F0D508D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53" w:type="pct"/>
          </w:tcPr>
          <w:p w14:paraId="0CD7E18E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505" w:type="pct"/>
          </w:tcPr>
          <w:p w14:paraId="50F4BE21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499" w:type="pct"/>
          </w:tcPr>
          <w:p w14:paraId="582EE502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464" w:type="pct"/>
          </w:tcPr>
          <w:p w14:paraId="1A146295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474" w:type="pct"/>
          </w:tcPr>
          <w:p w14:paraId="1B16B457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73F45E40" w14:textId="77777777" w:rsidTr="009F1822">
        <w:trPr>
          <w:trHeight w:hRule="exact" w:val="288"/>
        </w:trPr>
        <w:tc>
          <w:tcPr>
            <w:tcW w:w="2072" w:type="pct"/>
          </w:tcPr>
          <w:p w14:paraId="1A51473E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533" w:type="pct"/>
          </w:tcPr>
          <w:p w14:paraId="3B26CE52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53" w:type="pct"/>
          </w:tcPr>
          <w:p w14:paraId="5AC5ED7D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505" w:type="pct"/>
          </w:tcPr>
          <w:p w14:paraId="7634BC1C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499" w:type="pct"/>
          </w:tcPr>
          <w:p w14:paraId="602166FF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464" w:type="pct"/>
          </w:tcPr>
          <w:p w14:paraId="7C7922F8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474" w:type="pct"/>
          </w:tcPr>
          <w:p w14:paraId="4E3F783B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7DBB789A" w14:textId="77777777" w:rsidTr="009F1822">
        <w:trPr>
          <w:trHeight w:hRule="exact" w:val="288"/>
        </w:trPr>
        <w:tc>
          <w:tcPr>
            <w:tcW w:w="2072" w:type="pct"/>
          </w:tcPr>
          <w:p w14:paraId="00D0AFE5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533" w:type="pct"/>
          </w:tcPr>
          <w:p w14:paraId="60F8945E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453" w:type="pct"/>
          </w:tcPr>
          <w:p w14:paraId="3B60D27C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505" w:type="pct"/>
          </w:tcPr>
          <w:p w14:paraId="0C77B96A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499" w:type="pct"/>
          </w:tcPr>
          <w:p w14:paraId="6810CD3B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4" w:type="pct"/>
          </w:tcPr>
          <w:p w14:paraId="679E3356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4" w:type="pct"/>
          </w:tcPr>
          <w:p w14:paraId="3B246174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C0EA781" w14:textId="77777777" w:rsidR="00A46922" w:rsidRDefault="00A46922" w:rsidP="00A46922">
      <w:pPr>
        <w:spacing w:after="0"/>
      </w:pPr>
    </w:p>
    <w:tbl>
      <w:tblPr>
        <w:tblStyle w:val="TableGrid"/>
        <w:tblW w:w="4233" w:type="pct"/>
        <w:tblLook w:val="04A0" w:firstRow="1" w:lastRow="0" w:firstColumn="1" w:lastColumn="0" w:noHBand="0" w:noVBand="1"/>
      </w:tblPr>
      <w:tblGrid>
        <w:gridCol w:w="3298"/>
        <w:gridCol w:w="785"/>
        <w:gridCol w:w="708"/>
        <w:gridCol w:w="797"/>
        <w:gridCol w:w="797"/>
        <w:gridCol w:w="710"/>
        <w:gridCol w:w="707"/>
      </w:tblGrid>
      <w:tr w:rsidR="00A46922" w14:paraId="063E715E" w14:textId="77777777" w:rsidTr="000F57A7">
        <w:trPr>
          <w:trHeight w:hRule="exact" w:val="576"/>
        </w:trPr>
        <w:tc>
          <w:tcPr>
            <w:tcW w:w="2113" w:type="pct"/>
            <w:vMerge w:val="restart"/>
          </w:tcPr>
          <w:p w14:paraId="793CC791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Subassembly D</w:t>
            </w:r>
          </w:p>
          <w:p w14:paraId="2BC0FF5C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  <w:p w14:paraId="261145AA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2 weeks</w:t>
            </w:r>
          </w:p>
          <w:p w14:paraId="7FAA4B0B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2887" w:type="pct"/>
            <w:gridSpan w:val="6"/>
          </w:tcPr>
          <w:p w14:paraId="430DDF5B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DAY</w:t>
            </w:r>
          </w:p>
        </w:tc>
      </w:tr>
      <w:tr w:rsidR="00A46922" w14:paraId="751F867D" w14:textId="77777777" w:rsidTr="000F57A7">
        <w:trPr>
          <w:trHeight w:hRule="exact" w:val="576"/>
        </w:trPr>
        <w:tc>
          <w:tcPr>
            <w:tcW w:w="2113" w:type="pct"/>
            <w:vMerge/>
          </w:tcPr>
          <w:p w14:paraId="248FC551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3" w:type="pct"/>
          </w:tcPr>
          <w:p w14:paraId="3A9187AC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  <w:tc>
          <w:tcPr>
            <w:tcW w:w="454" w:type="pct"/>
          </w:tcPr>
          <w:p w14:paraId="7C0EA3C1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11</w:t>
            </w:r>
          </w:p>
        </w:tc>
        <w:tc>
          <w:tcPr>
            <w:tcW w:w="511" w:type="pct"/>
          </w:tcPr>
          <w:p w14:paraId="58AD0DE3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12</w:t>
            </w:r>
          </w:p>
        </w:tc>
        <w:tc>
          <w:tcPr>
            <w:tcW w:w="511" w:type="pct"/>
          </w:tcPr>
          <w:p w14:paraId="01FA912A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13</w:t>
            </w:r>
          </w:p>
        </w:tc>
        <w:tc>
          <w:tcPr>
            <w:tcW w:w="455" w:type="pct"/>
          </w:tcPr>
          <w:p w14:paraId="049FA79E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14</w:t>
            </w:r>
          </w:p>
        </w:tc>
        <w:tc>
          <w:tcPr>
            <w:tcW w:w="454" w:type="pct"/>
          </w:tcPr>
          <w:p w14:paraId="7BEE0415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15</w:t>
            </w:r>
          </w:p>
        </w:tc>
      </w:tr>
      <w:tr w:rsidR="000F57A7" w14:paraId="301972EC" w14:textId="77777777" w:rsidTr="000F57A7">
        <w:trPr>
          <w:trHeight w:hRule="exact" w:val="288"/>
        </w:trPr>
        <w:tc>
          <w:tcPr>
            <w:tcW w:w="2113" w:type="pct"/>
          </w:tcPr>
          <w:p w14:paraId="5577577B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503" w:type="pct"/>
          </w:tcPr>
          <w:p w14:paraId="5E63DD14" w14:textId="77777777" w:rsidR="000F57A7" w:rsidRDefault="000F57A7" w:rsidP="009F1822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54" w:type="pct"/>
          </w:tcPr>
          <w:p w14:paraId="38252879" w14:textId="77777777" w:rsidR="000F57A7" w:rsidRDefault="000F57A7" w:rsidP="009F1822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11" w:type="pct"/>
          </w:tcPr>
          <w:p w14:paraId="048E8C7E" w14:textId="77777777" w:rsidR="000F57A7" w:rsidRDefault="000F57A7" w:rsidP="009F1822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11" w:type="pct"/>
          </w:tcPr>
          <w:p w14:paraId="6BB06BC7" w14:textId="77777777" w:rsidR="000F57A7" w:rsidRDefault="000F57A7" w:rsidP="009F1822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55" w:type="pct"/>
          </w:tcPr>
          <w:p w14:paraId="6A239F5C" w14:textId="77777777" w:rsidR="000F57A7" w:rsidRDefault="000F57A7" w:rsidP="009F1822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54" w:type="pct"/>
          </w:tcPr>
          <w:p w14:paraId="73A5862D" w14:textId="77777777" w:rsidR="000F57A7" w:rsidRDefault="000F57A7" w:rsidP="009F1822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57A7" w14:paraId="087C4DEB" w14:textId="77777777" w:rsidTr="000F57A7">
        <w:trPr>
          <w:trHeight w:hRule="exact" w:val="288"/>
        </w:trPr>
        <w:tc>
          <w:tcPr>
            <w:tcW w:w="2113" w:type="pct"/>
          </w:tcPr>
          <w:p w14:paraId="5B5A83E7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503" w:type="pct"/>
          </w:tcPr>
          <w:p w14:paraId="3A83094A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54" w:type="pct"/>
          </w:tcPr>
          <w:p w14:paraId="50082397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511" w:type="pct"/>
          </w:tcPr>
          <w:p w14:paraId="634A2B2D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511" w:type="pct"/>
          </w:tcPr>
          <w:p w14:paraId="2F673697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455" w:type="pct"/>
          </w:tcPr>
          <w:p w14:paraId="25A5FF25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454" w:type="pct"/>
          </w:tcPr>
          <w:p w14:paraId="6C3A026F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F57A7" w14:paraId="2E1FAA1F" w14:textId="77777777" w:rsidTr="000F57A7">
        <w:trPr>
          <w:trHeight w:hRule="exact" w:val="288"/>
        </w:trPr>
        <w:tc>
          <w:tcPr>
            <w:tcW w:w="2113" w:type="pct"/>
          </w:tcPr>
          <w:p w14:paraId="23C5F1EF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70</w:t>
            </w:r>
          </w:p>
        </w:tc>
        <w:tc>
          <w:tcPr>
            <w:tcW w:w="503" w:type="pct"/>
          </w:tcPr>
          <w:p w14:paraId="7BDF3530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54" w:type="pct"/>
          </w:tcPr>
          <w:p w14:paraId="3D086AB3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511" w:type="pct"/>
          </w:tcPr>
          <w:p w14:paraId="06F21D0A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511" w:type="pct"/>
          </w:tcPr>
          <w:p w14:paraId="1150AB1A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55" w:type="pct"/>
          </w:tcPr>
          <w:p w14:paraId="5EC0CD33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54" w:type="pct"/>
          </w:tcPr>
          <w:p w14:paraId="258D05AE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F57A7" w14:paraId="1A9C2B1E" w14:textId="77777777" w:rsidTr="000F57A7">
        <w:trPr>
          <w:trHeight w:hRule="exact" w:val="288"/>
        </w:trPr>
        <w:tc>
          <w:tcPr>
            <w:tcW w:w="2113" w:type="pct"/>
          </w:tcPr>
          <w:p w14:paraId="0FCE2CCC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503" w:type="pct"/>
          </w:tcPr>
          <w:p w14:paraId="73995729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54" w:type="pct"/>
          </w:tcPr>
          <w:p w14:paraId="5CB1C3EB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511" w:type="pct"/>
          </w:tcPr>
          <w:p w14:paraId="2AB5EA4F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511" w:type="pct"/>
          </w:tcPr>
          <w:p w14:paraId="1FEAADAC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455" w:type="pct"/>
          </w:tcPr>
          <w:p w14:paraId="09155237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454" w:type="pct"/>
          </w:tcPr>
          <w:p w14:paraId="11FFBA56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F57A7" w14:paraId="30969C95" w14:textId="77777777" w:rsidTr="000F57A7">
        <w:trPr>
          <w:trHeight w:hRule="exact" w:val="288"/>
        </w:trPr>
        <w:tc>
          <w:tcPr>
            <w:tcW w:w="2113" w:type="pct"/>
          </w:tcPr>
          <w:p w14:paraId="742EE860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503" w:type="pct"/>
          </w:tcPr>
          <w:p w14:paraId="469599D8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54" w:type="pct"/>
          </w:tcPr>
          <w:p w14:paraId="743BCDC1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511" w:type="pct"/>
          </w:tcPr>
          <w:p w14:paraId="35516099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511" w:type="pct"/>
          </w:tcPr>
          <w:p w14:paraId="0DF38E40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455" w:type="pct"/>
          </w:tcPr>
          <w:p w14:paraId="53A4D75C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454" w:type="pct"/>
          </w:tcPr>
          <w:p w14:paraId="75E6C168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F57A7" w14:paraId="0C2A0D9E" w14:textId="77777777" w:rsidTr="000F57A7">
        <w:trPr>
          <w:trHeight w:hRule="exact" w:val="288"/>
        </w:trPr>
        <w:tc>
          <w:tcPr>
            <w:tcW w:w="2113" w:type="pct"/>
          </w:tcPr>
          <w:p w14:paraId="1D01C5E4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503" w:type="pct"/>
          </w:tcPr>
          <w:p w14:paraId="6811736C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454" w:type="pct"/>
          </w:tcPr>
          <w:p w14:paraId="0085EDE6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511" w:type="pct"/>
          </w:tcPr>
          <w:p w14:paraId="2D04471B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511" w:type="pct"/>
          </w:tcPr>
          <w:p w14:paraId="18289348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5" w:type="pct"/>
          </w:tcPr>
          <w:p w14:paraId="67A6E02C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4" w:type="pct"/>
          </w:tcPr>
          <w:p w14:paraId="07F2E439" w14:textId="77777777" w:rsidR="000F57A7" w:rsidRDefault="000F57A7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44590EA3" w14:textId="77777777" w:rsidR="00A46922" w:rsidRDefault="00A46922" w:rsidP="00A46922">
      <w:pPr>
        <w:spacing w:after="0"/>
      </w:pPr>
    </w:p>
    <w:tbl>
      <w:tblPr>
        <w:tblStyle w:val="TableGrid"/>
        <w:tblW w:w="4245" w:type="pct"/>
        <w:tblLook w:val="04A0" w:firstRow="1" w:lastRow="0" w:firstColumn="1" w:lastColumn="0" w:noHBand="0" w:noVBand="1"/>
      </w:tblPr>
      <w:tblGrid>
        <w:gridCol w:w="3242"/>
        <w:gridCol w:w="834"/>
        <w:gridCol w:w="709"/>
        <w:gridCol w:w="790"/>
        <w:gridCol w:w="781"/>
        <w:gridCol w:w="726"/>
        <w:gridCol w:w="742"/>
      </w:tblGrid>
      <w:tr w:rsidR="00A46922" w14:paraId="10C3F7F5" w14:textId="77777777" w:rsidTr="009F1822">
        <w:trPr>
          <w:trHeight w:hRule="exact" w:val="576"/>
        </w:trPr>
        <w:tc>
          <w:tcPr>
            <w:tcW w:w="2072" w:type="pct"/>
            <w:vMerge w:val="restart"/>
          </w:tcPr>
          <w:p w14:paraId="27934B73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Subassembly G</w:t>
            </w:r>
          </w:p>
          <w:p w14:paraId="58C23226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  <w:p w14:paraId="2D0ABE90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2 weeks</w:t>
            </w:r>
          </w:p>
          <w:p w14:paraId="103D5D3A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2928" w:type="pct"/>
            <w:gridSpan w:val="6"/>
          </w:tcPr>
          <w:p w14:paraId="1D2E356A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DAY</w:t>
            </w:r>
          </w:p>
        </w:tc>
      </w:tr>
      <w:tr w:rsidR="00A46922" w14:paraId="346D63E3" w14:textId="77777777" w:rsidTr="009F1822">
        <w:trPr>
          <w:trHeight w:hRule="exact" w:val="576"/>
        </w:trPr>
        <w:tc>
          <w:tcPr>
            <w:tcW w:w="2072" w:type="pct"/>
            <w:vMerge/>
          </w:tcPr>
          <w:p w14:paraId="490C1A51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33" w:type="pct"/>
            <w:vAlign w:val="center"/>
          </w:tcPr>
          <w:p w14:paraId="705A649F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  <w:tc>
          <w:tcPr>
            <w:tcW w:w="453" w:type="pct"/>
            <w:vAlign w:val="center"/>
          </w:tcPr>
          <w:p w14:paraId="56D327BD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11</w:t>
            </w:r>
          </w:p>
        </w:tc>
        <w:tc>
          <w:tcPr>
            <w:tcW w:w="505" w:type="pct"/>
            <w:vAlign w:val="center"/>
          </w:tcPr>
          <w:p w14:paraId="7DA860C9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12</w:t>
            </w:r>
          </w:p>
        </w:tc>
        <w:tc>
          <w:tcPr>
            <w:tcW w:w="499" w:type="pct"/>
            <w:vAlign w:val="center"/>
          </w:tcPr>
          <w:p w14:paraId="3F960B23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13</w:t>
            </w:r>
          </w:p>
        </w:tc>
        <w:tc>
          <w:tcPr>
            <w:tcW w:w="464" w:type="pct"/>
            <w:vAlign w:val="center"/>
          </w:tcPr>
          <w:p w14:paraId="7A360AF6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14</w:t>
            </w:r>
          </w:p>
        </w:tc>
        <w:tc>
          <w:tcPr>
            <w:tcW w:w="474" w:type="pct"/>
            <w:vAlign w:val="center"/>
          </w:tcPr>
          <w:p w14:paraId="064F89FD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15</w:t>
            </w:r>
          </w:p>
        </w:tc>
      </w:tr>
      <w:tr w:rsidR="00E4386E" w14:paraId="4A8620A4" w14:textId="77777777" w:rsidTr="009F1822">
        <w:trPr>
          <w:trHeight w:hRule="exact" w:val="288"/>
        </w:trPr>
        <w:tc>
          <w:tcPr>
            <w:tcW w:w="2072" w:type="pct"/>
          </w:tcPr>
          <w:p w14:paraId="639DBF0C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533" w:type="pct"/>
          </w:tcPr>
          <w:p w14:paraId="35B7296B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53" w:type="pct"/>
          </w:tcPr>
          <w:p w14:paraId="4EBCC397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05" w:type="pct"/>
          </w:tcPr>
          <w:p w14:paraId="3AA849E7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99" w:type="pct"/>
          </w:tcPr>
          <w:p w14:paraId="6527F8C9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</w:tcPr>
          <w:p w14:paraId="49801701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</w:tcPr>
          <w:p w14:paraId="51FF4EFD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386E" w14:paraId="6A89DBC6" w14:textId="77777777" w:rsidTr="009F1822">
        <w:trPr>
          <w:trHeight w:hRule="exact" w:val="288"/>
        </w:trPr>
        <w:tc>
          <w:tcPr>
            <w:tcW w:w="2072" w:type="pct"/>
          </w:tcPr>
          <w:p w14:paraId="169F2087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533" w:type="pct"/>
          </w:tcPr>
          <w:p w14:paraId="71AF9290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53" w:type="pct"/>
          </w:tcPr>
          <w:p w14:paraId="77968F00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505" w:type="pct"/>
          </w:tcPr>
          <w:p w14:paraId="65F8FA65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499" w:type="pct"/>
          </w:tcPr>
          <w:p w14:paraId="1BAAD73A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4" w:type="pct"/>
          </w:tcPr>
          <w:p w14:paraId="040F7A15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4" w:type="pct"/>
          </w:tcPr>
          <w:p w14:paraId="60CB18F8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5E8C1DCF" w14:textId="77777777" w:rsidTr="009F1822">
        <w:trPr>
          <w:trHeight w:hRule="exact" w:val="288"/>
        </w:trPr>
        <w:tc>
          <w:tcPr>
            <w:tcW w:w="2072" w:type="pct"/>
          </w:tcPr>
          <w:p w14:paraId="45C13A88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80</w:t>
            </w:r>
          </w:p>
        </w:tc>
        <w:tc>
          <w:tcPr>
            <w:tcW w:w="533" w:type="pct"/>
          </w:tcPr>
          <w:p w14:paraId="20EF5A0F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453" w:type="pct"/>
          </w:tcPr>
          <w:p w14:paraId="195EC572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505" w:type="pct"/>
          </w:tcPr>
          <w:p w14:paraId="63C971A4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99" w:type="pct"/>
          </w:tcPr>
          <w:p w14:paraId="42198881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4" w:type="pct"/>
          </w:tcPr>
          <w:p w14:paraId="6896943A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4" w:type="pct"/>
          </w:tcPr>
          <w:p w14:paraId="73C16D54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4CB57D76" w14:textId="77777777" w:rsidTr="009F1822">
        <w:trPr>
          <w:trHeight w:hRule="exact" w:val="288"/>
        </w:trPr>
        <w:tc>
          <w:tcPr>
            <w:tcW w:w="2072" w:type="pct"/>
          </w:tcPr>
          <w:p w14:paraId="4060766D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533" w:type="pct"/>
          </w:tcPr>
          <w:p w14:paraId="4FAC0079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53" w:type="pct"/>
          </w:tcPr>
          <w:p w14:paraId="149B09BC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505" w:type="pct"/>
          </w:tcPr>
          <w:p w14:paraId="1AD13ABB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499" w:type="pct"/>
          </w:tcPr>
          <w:p w14:paraId="67C6CBB5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4" w:type="pct"/>
          </w:tcPr>
          <w:p w14:paraId="5081CC4C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4" w:type="pct"/>
          </w:tcPr>
          <w:p w14:paraId="1E876EE1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12B1912B" w14:textId="77777777" w:rsidTr="009F1822">
        <w:trPr>
          <w:trHeight w:hRule="exact" w:val="288"/>
        </w:trPr>
        <w:tc>
          <w:tcPr>
            <w:tcW w:w="2072" w:type="pct"/>
          </w:tcPr>
          <w:p w14:paraId="699AFBE5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533" w:type="pct"/>
          </w:tcPr>
          <w:p w14:paraId="79BE6CD6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" w:type="pct"/>
          </w:tcPr>
          <w:p w14:paraId="1962361F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505" w:type="pct"/>
          </w:tcPr>
          <w:p w14:paraId="67C2F7C9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499" w:type="pct"/>
          </w:tcPr>
          <w:p w14:paraId="3DA8C086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4" w:type="pct"/>
          </w:tcPr>
          <w:p w14:paraId="0DEE9ABE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4" w:type="pct"/>
          </w:tcPr>
          <w:p w14:paraId="15B31822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683554C4" w14:textId="77777777" w:rsidTr="009F1822">
        <w:trPr>
          <w:trHeight w:hRule="exact" w:val="288"/>
        </w:trPr>
        <w:tc>
          <w:tcPr>
            <w:tcW w:w="2072" w:type="pct"/>
          </w:tcPr>
          <w:p w14:paraId="411AD6AB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533" w:type="pct"/>
          </w:tcPr>
          <w:p w14:paraId="3DAA32DE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453" w:type="pct"/>
          </w:tcPr>
          <w:p w14:paraId="456E32D5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5" w:type="pct"/>
          </w:tcPr>
          <w:p w14:paraId="2FA0FA75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9" w:type="pct"/>
          </w:tcPr>
          <w:p w14:paraId="4DB5359E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4" w:type="pct"/>
          </w:tcPr>
          <w:p w14:paraId="3BD6C371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4" w:type="pct"/>
          </w:tcPr>
          <w:p w14:paraId="3914A61C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6101BFD0" w14:textId="77777777" w:rsidR="00A46922" w:rsidRDefault="00A46922" w:rsidP="00A46922">
      <w:pPr>
        <w:spacing w:after="0"/>
      </w:pPr>
    </w:p>
    <w:tbl>
      <w:tblPr>
        <w:tblStyle w:val="TableGrid"/>
        <w:tblW w:w="4245" w:type="pct"/>
        <w:tblLook w:val="04A0" w:firstRow="1" w:lastRow="0" w:firstColumn="1" w:lastColumn="0" w:noHBand="0" w:noVBand="1"/>
      </w:tblPr>
      <w:tblGrid>
        <w:gridCol w:w="3242"/>
        <w:gridCol w:w="834"/>
        <w:gridCol w:w="709"/>
        <w:gridCol w:w="790"/>
        <w:gridCol w:w="781"/>
        <w:gridCol w:w="726"/>
        <w:gridCol w:w="742"/>
      </w:tblGrid>
      <w:tr w:rsidR="00A46922" w14:paraId="41949DED" w14:textId="77777777" w:rsidTr="009F1822">
        <w:trPr>
          <w:trHeight w:hRule="exact" w:val="576"/>
        </w:trPr>
        <w:tc>
          <w:tcPr>
            <w:tcW w:w="2072" w:type="pct"/>
            <w:vMerge w:val="restart"/>
          </w:tcPr>
          <w:p w14:paraId="1B287BE3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Subassembly K</w:t>
            </w:r>
          </w:p>
          <w:p w14:paraId="7B256776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  <w:p w14:paraId="64FF1C51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1 weeks</w:t>
            </w:r>
          </w:p>
          <w:p w14:paraId="29EE3268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2928" w:type="pct"/>
            <w:gridSpan w:val="6"/>
          </w:tcPr>
          <w:p w14:paraId="32109799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DAY</w:t>
            </w:r>
          </w:p>
        </w:tc>
      </w:tr>
      <w:tr w:rsidR="00A46922" w14:paraId="2C58777C" w14:textId="77777777" w:rsidTr="009F1822">
        <w:trPr>
          <w:trHeight w:hRule="exact" w:val="576"/>
        </w:trPr>
        <w:tc>
          <w:tcPr>
            <w:tcW w:w="2072" w:type="pct"/>
            <w:vMerge/>
          </w:tcPr>
          <w:p w14:paraId="7D7B62AA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33" w:type="pct"/>
            <w:vAlign w:val="center"/>
          </w:tcPr>
          <w:p w14:paraId="0184FE3C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  <w:tc>
          <w:tcPr>
            <w:tcW w:w="453" w:type="pct"/>
            <w:vAlign w:val="center"/>
          </w:tcPr>
          <w:p w14:paraId="6619FB9E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11</w:t>
            </w:r>
          </w:p>
        </w:tc>
        <w:tc>
          <w:tcPr>
            <w:tcW w:w="505" w:type="pct"/>
            <w:vAlign w:val="center"/>
          </w:tcPr>
          <w:p w14:paraId="0DD6C29B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12</w:t>
            </w:r>
          </w:p>
        </w:tc>
        <w:tc>
          <w:tcPr>
            <w:tcW w:w="499" w:type="pct"/>
            <w:vAlign w:val="center"/>
          </w:tcPr>
          <w:p w14:paraId="02F469F6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13</w:t>
            </w:r>
          </w:p>
        </w:tc>
        <w:tc>
          <w:tcPr>
            <w:tcW w:w="464" w:type="pct"/>
            <w:vAlign w:val="center"/>
          </w:tcPr>
          <w:p w14:paraId="7591B7F0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14</w:t>
            </w:r>
          </w:p>
        </w:tc>
        <w:tc>
          <w:tcPr>
            <w:tcW w:w="474" w:type="pct"/>
            <w:vAlign w:val="center"/>
          </w:tcPr>
          <w:p w14:paraId="724A6D85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15</w:t>
            </w:r>
          </w:p>
        </w:tc>
      </w:tr>
      <w:tr w:rsidR="00E4386E" w14:paraId="304D6BAA" w14:textId="77777777" w:rsidTr="009F1822">
        <w:trPr>
          <w:trHeight w:hRule="exact" w:val="288"/>
        </w:trPr>
        <w:tc>
          <w:tcPr>
            <w:tcW w:w="2072" w:type="pct"/>
          </w:tcPr>
          <w:p w14:paraId="58ECA6BD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533" w:type="pct"/>
          </w:tcPr>
          <w:p w14:paraId="09C58092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453" w:type="pct"/>
          </w:tcPr>
          <w:p w14:paraId="78E227B1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505" w:type="pct"/>
          </w:tcPr>
          <w:p w14:paraId="1719BC85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499" w:type="pct"/>
          </w:tcPr>
          <w:p w14:paraId="516200AC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</w:tcPr>
          <w:p w14:paraId="37C0B5D4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</w:tcPr>
          <w:p w14:paraId="770C5CB4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386E" w14:paraId="0BB25E63" w14:textId="77777777" w:rsidTr="009F1822">
        <w:trPr>
          <w:trHeight w:hRule="exact" w:val="288"/>
        </w:trPr>
        <w:tc>
          <w:tcPr>
            <w:tcW w:w="2072" w:type="pct"/>
          </w:tcPr>
          <w:p w14:paraId="25281F6B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533" w:type="pct"/>
          </w:tcPr>
          <w:p w14:paraId="0F4A0A5D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170</w:t>
            </w:r>
          </w:p>
        </w:tc>
        <w:tc>
          <w:tcPr>
            <w:tcW w:w="453" w:type="pct"/>
          </w:tcPr>
          <w:p w14:paraId="267C57FF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180</w:t>
            </w:r>
          </w:p>
        </w:tc>
        <w:tc>
          <w:tcPr>
            <w:tcW w:w="505" w:type="pct"/>
          </w:tcPr>
          <w:p w14:paraId="0B488CAF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499" w:type="pct"/>
          </w:tcPr>
          <w:p w14:paraId="7949CE24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4" w:type="pct"/>
          </w:tcPr>
          <w:p w14:paraId="1F76409A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4" w:type="pct"/>
          </w:tcPr>
          <w:p w14:paraId="169921CC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501C3BC1" w14:textId="77777777" w:rsidTr="009F1822">
        <w:trPr>
          <w:trHeight w:hRule="exact" w:val="288"/>
        </w:trPr>
        <w:tc>
          <w:tcPr>
            <w:tcW w:w="2072" w:type="pct"/>
          </w:tcPr>
          <w:p w14:paraId="54DBB62F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Projected on hand = 0</w:t>
            </w:r>
          </w:p>
        </w:tc>
        <w:tc>
          <w:tcPr>
            <w:tcW w:w="533" w:type="pct"/>
          </w:tcPr>
          <w:p w14:paraId="0BE90816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53" w:type="pct"/>
          </w:tcPr>
          <w:p w14:paraId="05E7F3C3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505" w:type="pct"/>
          </w:tcPr>
          <w:p w14:paraId="2E7F230F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99" w:type="pct"/>
          </w:tcPr>
          <w:p w14:paraId="5E70B829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4" w:type="pct"/>
          </w:tcPr>
          <w:p w14:paraId="2555E233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4" w:type="pct"/>
          </w:tcPr>
          <w:p w14:paraId="6AD3882E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15BD351B" w14:textId="77777777" w:rsidTr="009F1822">
        <w:trPr>
          <w:trHeight w:hRule="exact" w:val="288"/>
        </w:trPr>
        <w:tc>
          <w:tcPr>
            <w:tcW w:w="2072" w:type="pct"/>
          </w:tcPr>
          <w:p w14:paraId="662D3C71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533" w:type="pct"/>
          </w:tcPr>
          <w:p w14:paraId="7074B961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170</w:t>
            </w:r>
          </w:p>
        </w:tc>
        <w:tc>
          <w:tcPr>
            <w:tcW w:w="453" w:type="pct"/>
          </w:tcPr>
          <w:p w14:paraId="48F8A185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180</w:t>
            </w:r>
          </w:p>
        </w:tc>
        <w:tc>
          <w:tcPr>
            <w:tcW w:w="505" w:type="pct"/>
          </w:tcPr>
          <w:p w14:paraId="055938B9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499" w:type="pct"/>
          </w:tcPr>
          <w:p w14:paraId="4AE1B6AC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4" w:type="pct"/>
          </w:tcPr>
          <w:p w14:paraId="5029B76E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4" w:type="pct"/>
          </w:tcPr>
          <w:p w14:paraId="6B6ED3B8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684ED43C" w14:textId="77777777" w:rsidTr="009F1822">
        <w:trPr>
          <w:trHeight w:hRule="exact" w:val="288"/>
        </w:trPr>
        <w:tc>
          <w:tcPr>
            <w:tcW w:w="2072" w:type="pct"/>
          </w:tcPr>
          <w:p w14:paraId="16AAF8A5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533" w:type="pct"/>
          </w:tcPr>
          <w:p w14:paraId="38118F62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170</w:t>
            </w:r>
          </w:p>
        </w:tc>
        <w:tc>
          <w:tcPr>
            <w:tcW w:w="453" w:type="pct"/>
          </w:tcPr>
          <w:p w14:paraId="14B67A58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180</w:t>
            </w:r>
          </w:p>
        </w:tc>
        <w:tc>
          <w:tcPr>
            <w:tcW w:w="505" w:type="pct"/>
          </w:tcPr>
          <w:p w14:paraId="37805058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499" w:type="pct"/>
          </w:tcPr>
          <w:p w14:paraId="509719A8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4" w:type="pct"/>
          </w:tcPr>
          <w:p w14:paraId="4FC02C21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4" w:type="pct"/>
          </w:tcPr>
          <w:p w14:paraId="1A69CF9F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23758FF3" w14:textId="77777777" w:rsidTr="009F1822">
        <w:trPr>
          <w:trHeight w:hRule="exact" w:val="288"/>
        </w:trPr>
        <w:tc>
          <w:tcPr>
            <w:tcW w:w="2072" w:type="pct"/>
          </w:tcPr>
          <w:p w14:paraId="3330FAF5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533" w:type="pct"/>
          </w:tcPr>
          <w:p w14:paraId="791857D3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180</w:t>
            </w:r>
          </w:p>
        </w:tc>
        <w:tc>
          <w:tcPr>
            <w:tcW w:w="453" w:type="pct"/>
          </w:tcPr>
          <w:p w14:paraId="35EE3D27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</w:p>
        </w:tc>
        <w:tc>
          <w:tcPr>
            <w:tcW w:w="505" w:type="pct"/>
          </w:tcPr>
          <w:p w14:paraId="0FACD29E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9" w:type="pct"/>
          </w:tcPr>
          <w:p w14:paraId="7418BBE1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4" w:type="pct"/>
          </w:tcPr>
          <w:p w14:paraId="73ECA7B0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4" w:type="pct"/>
          </w:tcPr>
          <w:p w14:paraId="58E9FC01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70203218" w14:textId="77777777" w:rsidR="00A46922" w:rsidRDefault="00A46922" w:rsidP="00A46922">
      <w:pPr>
        <w:spacing w:after="0"/>
      </w:pPr>
    </w:p>
    <w:tbl>
      <w:tblPr>
        <w:tblStyle w:val="TableGrid"/>
        <w:tblW w:w="4245" w:type="pct"/>
        <w:tblLook w:val="04A0" w:firstRow="1" w:lastRow="0" w:firstColumn="1" w:lastColumn="0" w:noHBand="0" w:noVBand="1"/>
      </w:tblPr>
      <w:tblGrid>
        <w:gridCol w:w="3135"/>
        <w:gridCol w:w="923"/>
        <w:gridCol w:w="923"/>
        <w:gridCol w:w="923"/>
        <w:gridCol w:w="671"/>
        <w:gridCol w:w="618"/>
        <w:gridCol w:w="631"/>
      </w:tblGrid>
      <w:tr w:rsidR="00A46922" w14:paraId="28429359" w14:textId="77777777" w:rsidTr="00E4386E">
        <w:trPr>
          <w:trHeight w:hRule="exact" w:val="576"/>
        </w:trPr>
        <w:tc>
          <w:tcPr>
            <w:tcW w:w="2003" w:type="pct"/>
            <w:vMerge w:val="restart"/>
          </w:tcPr>
          <w:p w14:paraId="1E2EB43D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Subassembly H</w:t>
            </w:r>
          </w:p>
          <w:p w14:paraId="00C542D5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  <w:p w14:paraId="2AA1A179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1 weeks</w:t>
            </w:r>
          </w:p>
          <w:p w14:paraId="15BC6C5D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2997" w:type="pct"/>
            <w:gridSpan w:val="6"/>
          </w:tcPr>
          <w:p w14:paraId="7895DCBF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DAY</w:t>
            </w:r>
          </w:p>
        </w:tc>
      </w:tr>
      <w:tr w:rsidR="00A46922" w14:paraId="46EA0241" w14:textId="77777777" w:rsidTr="00E4386E">
        <w:trPr>
          <w:trHeight w:hRule="exact" w:val="576"/>
        </w:trPr>
        <w:tc>
          <w:tcPr>
            <w:tcW w:w="2003" w:type="pct"/>
            <w:vMerge/>
          </w:tcPr>
          <w:p w14:paraId="1D1B7442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90" w:type="pct"/>
            <w:vAlign w:val="center"/>
          </w:tcPr>
          <w:p w14:paraId="4147C0EC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  <w:tc>
          <w:tcPr>
            <w:tcW w:w="590" w:type="pct"/>
            <w:vAlign w:val="center"/>
          </w:tcPr>
          <w:p w14:paraId="78C0F95E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11</w:t>
            </w:r>
          </w:p>
        </w:tc>
        <w:tc>
          <w:tcPr>
            <w:tcW w:w="590" w:type="pct"/>
            <w:vAlign w:val="center"/>
          </w:tcPr>
          <w:p w14:paraId="1E2B90F9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12</w:t>
            </w:r>
          </w:p>
        </w:tc>
        <w:tc>
          <w:tcPr>
            <w:tcW w:w="429" w:type="pct"/>
            <w:vAlign w:val="center"/>
          </w:tcPr>
          <w:p w14:paraId="086563D2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13</w:t>
            </w:r>
          </w:p>
        </w:tc>
        <w:tc>
          <w:tcPr>
            <w:tcW w:w="395" w:type="pct"/>
            <w:vAlign w:val="center"/>
          </w:tcPr>
          <w:p w14:paraId="34B32E14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14</w:t>
            </w:r>
          </w:p>
        </w:tc>
        <w:tc>
          <w:tcPr>
            <w:tcW w:w="404" w:type="pct"/>
            <w:vAlign w:val="center"/>
          </w:tcPr>
          <w:p w14:paraId="58FB9758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15</w:t>
            </w:r>
          </w:p>
        </w:tc>
      </w:tr>
      <w:tr w:rsidR="00E4386E" w14:paraId="63C6249E" w14:textId="77777777" w:rsidTr="00E4386E">
        <w:trPr>
          <w:trHeight w:hRule="exact" w:val="288"/>
        </w:trPr>
        <w:tc>
          <w:tcPr>
            <w:tcW w:w="2003" w:type="pct"/>
          </w:tcPr>
          <w:p w14:paraId="1A65580C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590" w:type="pct"/>
          </w:tcPr>
          <w:p w14:paraId="3CEF956F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90" w:type="pct"/>
          </w:tcPr>
          <w:p w14:paraId="4E448B54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590" w:type="pct"/>
          </w:tcPr>
          <w:p w14:paraId="36A204B6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29" w:type="pct"/>
          </w:tcPr>
          <w:p w14:paraId="009B82E0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</w:tcPr>
          <w:p w14:paraId="68F88D29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14:paraId="224C4A2B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386E" w14:paraId="413CFF7E" w14:textId="77777777" w:rsidTr="00E4386E">
        <w:trPr>
          <w:trHeight w:hRule="exact" w:val="288"/>
        </w:trPr>
        <w:tc>
          <w:tcPr>
            <w:tcW w:w="2003" w:type="pct"/>
          </w:tcPr>
          <w:p w14:paraId="4377A8CD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590" w:type="pct"/>
          </w:tcPr>
          <w:p w14:paraId="60938D6C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170</w:t>
            </w:r>
          </w:p>
        </w:tc>
        <w:tc>
          <w:tcPr>
            <w:tcW w:w="590" w:type="pct"/>
          </w:tcPr>
          <w:p w14:paraId="17A556FB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360</w:t>
            </w:r>
          </w:p>
        </w:tc>
        <w:tc>
          <w:tcPr>
            <w:tcW w:w="590" w:type="pct"/>
          </w:tcPr>
          <w:p w14:paraId="3D06A07E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280</w:t>
            </w:r>
          </w:p>
        </w:tc>
        <w:tc>
          <w:tcPr>
            <w:tcW w:w="429" w:type="pct"/>
          </w:tcPr>
          <w:p w14:paraId="4247DC49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5" w:type="pct"/>
          </w:tcPr>
          <w:p w14:paraId="59DAC68B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4" w:type="pct"/>
          </w:tcPr>
          <w:p w14:paraId="38FF9D29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706763C4" w14:textId="77777777" w:rsidTr="00E4386E">
        <w:trPr>
          <w:trHeight w:hRule="exact" w:val="288"/>
        </w:trPr>
        <w:tc>
          <w:tcPr>
            <w:tcW w:w="2003" w:type="pct"/>
          </w:tcPr>
          <w:p w14:paraId="5C225731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30</w:t>
            </w:r>
          </w:p>
        </w:tc>
        <w:tc>
          <w:tcPr>
            <w:tcW w:w="590" w:type="pct"/>
          </w:tcPr>
          <w:p w14:paraId="2C77EB83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590" w:type="pct"/>
          </w:tcPr>
          <w:p w14:paraId="0F92CBF9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590" w:type="pct"/>
          </w:tcPr>
          <w:p w14:paraId="0DA7B899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29" w:type="pct"/>
          </w:tcPr>
          <w:p w14:paraId="76616E57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5" w:type="pct"/>
          </w:tcPr>
          <w:p w14:paraId="12D2F89E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4" w:type="pct"/>
          </w:tcPr>
          <w:p w14:paraId="4298865D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2596DFC8" w14:textId="77777777" w:rsidTr="00E4386E">
        <w:trPr>
          <w:trHeight w:hRule="exact" w:val="288"/>
        </w:trPr>
        <w:tc>
          <w:tcPr>
            <w:tcW w:w="2003" w:type="pct"/>
          </w:tcPr>
          <w:p w14:paraId="496B4911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590" w:type="pct"/>
          </w:tcPr>
          <w:p w14:paraId="33DEFC8D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956831">
              <w:t>170</w:t>
            </w:r>
          </w:p>
        </w:tc>
        <w:tc>
          <w:tcPr>
            <w:tcW w:w="590" w:type="pct"/>
          </w:tcPr>
          <w:p w14:paraId="0C8B6BDE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956831">
              <w:t>360</w:t>
            </w:r>
          </w:p>
        </w:tc>
        <w:tc>
          <w:tcPr>
            <w:tcW w:w="590" w:type="pct"/>
          </w:tcPr>
          <w:p w14:paraId="5BB5D16E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956831">
              <w:t>280</w:t>
            </w:r>
          </w:p>
        </w:tc>
        <w:tc>
          <w:tcPr>
            <w:tcW w:w="429" w:type="pct"/>
          </w:tcPr>
          <w:p w14:paraId="69304220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5" w:type="pct"/>
          </w:tcPr>
          <w:p w14:paraId="7B65A54E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4" w:type="pct"/>
          </w:tcPr>
          <w:p w14:paraId="05839FD2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7D8C79C6" w14:textId="77777777" w:rsidTr="00E4386E">
        <w:trPr>
          <w:trHeight w:hRule="exact" w:val="288"/>
        </w:trPr>
        <w:tc>
          <w:tcPr>
            <w:tcW w:w="2003" w:type="pct"/>
          </w:tcPr>
          <w:p w14:paraId="2813C0BE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590" w:type="pct"/>
          </w:tcPr>
          <w:p w14:paraId="18D5FEA2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956831">
              <w:t>170</w:t>
            </w:r>
          </w:p>
        </w:tc>
        <w:tc>
          <w:tcPr>
            <w:tcW w:w="590" w:type="pct"/>
          </w:tcPr>
          <w:p w14:paraId="64965CE0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956831">
              <w:t>360</w:t>
            </w:r>
          </w:p>
        </w:tc>
        <w:tc>
          <w:tcPr>
            <w:tcW w:w="590" w:type="pct"/>
          </w:tcPr>
          <w:p w14:paraId="7775D6E9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956831">
              <w:t>280</w:t>
            </w:r>
          </w:p>
        </w:tc>
        <w:tc>
          <w:tcPr>
            <w:tcW w:w="429" w:type="pct"/>
          </w:tcPr>
          <w:p w14:paraId="7EC2AB2B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5" w:type="pct"/>
          </w:tcPr>
          <w:p w14:paraId="0D2D7AA6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4" w:type="pct"/>
          </w:tcPr>
          <w:p w14:paraId="24C6E6AE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22A59D32" w14:textId="77777777" w:rsidTr="00E4386E">
        <w:trPr>
          <w:trHeight w:hRule="exact" w:val="288"/>
        </w:trPr>
        <w:tc>
          <w:tcPr>
            <w:tcW w:w="2003" w:type="pct"/>
          </w:tcPr>
          <w:p w14:paraId="11289599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590" w:type="pct"/>
          </w:tcPr>
          <w:p w14:paraId="5CFFBB03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956831">
              <w:t>360</w:t>
            </w:r>
          </w:p>
        </w:tc>
        <w:tc>
          <w:tcPr>
            <w:tcW w:w="590" w:type="pct"/>
          </w:tcPr>
          <w:p w14:paraId="59B65747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956831">
              <w:t>280</w:t>
            </w:r>
          </w:p>
        </w:tc>
        <w:tc>
          <w:tcPr>
            <w:tcW w:w="590" w:type="pct"/>
          </w:tcPr>
          <w:p w14:paraId="433F1BEE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956831">
              <w:t>0</w:t>
            </w:r>
          </w:p>
        </w:tc>
        <w:tc>
          <w:tcPr>
            <w:tcW w:w="429" w:type="pct"/>
          </w:tcPr>
          <w:p w14:paraId="671F4AD5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5" w:type="pct"/>
          </w:tcPr>
          <w:p w14:paraId="3686B142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4" w:type="pct"/>
          </w:tcPr>
          <w:p w14:paraId="684B0FAF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468C3ADD" w14:textId="77777777" w:rsidR="00A46922" w:rsidRDefault="00A46922" w:rsidP="00A46922">
      <w:pPr>
        <w:spacing w:after="0"/>
      </w:pPr>
    </w:p>
    <w:tbl>
      <w:tblPr>
        <w:tblStyle w:val="TableGrid"/>
        <w:tblW w:w="4245" w:type="pct"/>
        <w:tblLook w:val="04A0" w:firstRow="1" w:lastRow="0" w:firstColumn="1" w:lastColumn="0" w:noHBand="0" w:noVBand="1"/>
      </w:tblPr>
      <w:tblGrid>
        <w:gridCol w:w="3242"/>
        <w:gridCol w:w="834"/>
        <w:gridCol w:w="709"/>
        <w:gridCol w:w="790"/>
        <w:gridCol w:w="781"/>
        <w:gridCol w:w="726"/>
        <w:gridCol w:w="742"/>
      </w:tblGrid>
      <w:tr w:rsidR="00A46922" w14:paraId="19C429E6" w14:textId="77777777" w:rsidTr="009F1822">
        <w:trPr>
          <w:trHeight w:hRule="exact" w:val="576"/>
        </w:trPr>
        <w:tc>
          <w:tcPr>
            <w:tcW w:w="2072" w:type="pct"/>
            <w:vMerge w:val="restart"/>
          </w:tcPr>
          <w:p w14:paraId="0CBB16DE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Cs w:val="24"/>
              </w:rPr>
              <w:t>roduct: Subassembly F</w:t>
            </w:r>
          </w:p>
          <w:p w14:paraId="0068E951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 xml:space="preserve">Low level code: </w:t>
            </w:r>
            <w:r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  <w:p w14:paraId="53CB7169" w14:textId="77777777" w:rsidR="00A46922" w:rsidRPr="001D5667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1D5667">
              <w:rPr>
                <w:rFonts w:ascii="Times New Roman" w:hAnsi="Times New Roman" w:cs="Times New Roman"/>
                <w:b/>
                <w:szCs w:val="24"/>
              </w:rPr>
              <w:t>Lead time</w:t>
            </w:r>
            <w:r>
              <w:rPr>
                <w:rFonts w:ascii="Times New Roman" w:hAnsi="Times New Roman" w:cs="Times New Roman"/>
                <w:b/>
                <w:szCs w:val="24"/>
              </w:rPr>
              <w:t>: 1 week</w:t>
            </w:r>
          </w:p>
          <w:p w14:paraId="3ECAB0B3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Lot size: L4L</w:t>
            </w:r>
          </w:p>
        </w:tc>
        <w:tc>
          <w:tcPr>
            <w:tcW w:w="2928" w:type="pct"/>
            <w:gridSpan w:val="6"/>
          </w:tcPr>
          <w:p w14:paraId="00E985F1" w14:textId="77777777" w:rsidR="00A46922" w:rsidRPr="00194840" w:rsidRDefault="00BE1C05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DAY</w:t>
            </w:r>
          </w:p>
        </w:tc>
      </w:tr>
      <w:tr w:rsidR="00A46922" w14:paraId="55EE6335" w14:textId="77777777" w:rsidTr="009F1822">
        <w:trPr>
          <w:trHeight w:hRule="exact" w:val="576"/>
        </w:trPr>
        <w:tc>
          <w:tcPr>
            <w:tcW w:w="2072" w:type="pct"/>
            <w:vMerge/>
          </w:tcPr>
          <w:p w14:paraId="15880AA4" w14:textId="77777777" w:rsidR="00A46922" w:rsidRDefault="00A46922" w:rsidP="009F1822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33" w:type="pct"/>
            <w:vAlign w:val="center"/>
          </w:tcPr>
          <w:p w14:paraId="1F0CE965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10</w:t>
            </w:r>
          </w:p>
        </w:tc>
        <w:tc>
          <w:tcPr>
            <w:tcW w:w="453" w:type="pct"/>
            <w:vAlign w:val="center"/>
          </w:tcPr>
          <w:p w14:paraId="4D627F2D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11</w:t>
            </w:r>
          </w:p>
        </w:tc>
        <w:tc>
          <w:tcPr>
            <w:tcW w:w="505" w:type="pct"/>
            <w:vAlign w:val="center"/>
          </w:tcPr>
          <w:p w14:paraId="56B5BB5F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12</w:t>
            </w:r>
          </w:p>
        </w:tc>
        <w:tc>
          <w:tcPr>
            <w:tcW w:w="499" w:type="pct"/>
            <w:vAlign w:val="center"/>
          </w:tcPr>
          <w:p w14:paraId="14E221C0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13</w:t>
            </w:r>
          </w:p>
        </w:tc>
        <w:tc>
          <w:tcPr>
            <w:tcW w:w="464" w:type="pct"/>
            <w:vAlign w:val="center"/>
          </w:tcPr>
          <w:p w14:paraId="42358E5A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14</w:t>
            </w:r>
          </w:p>
        </w:tc>
        <w:tc>
          <w:tcPr>
            <w:tcW w:w="474" w:type="pct"/>
            <w:vAlign w:val="center"/>
          </w:tcPr>
          <w:p w14:paraId="1BA2F71A" w14:textId="77777777" w:rsidR="00A46922" w:rsidRPr="00194840" w:rsidRDefault="00BE1C05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94840">
              <w:rPr>
                <w:i/>
                <w:szCs w:val="24"/>
              </w:rPr>
              <w:t>15</w:t>
            </w:r>
          </w:p>
        </w:tc>
      </w:tr>
      <w:tr w:rsidR="00E4386E" w14:paraId="3ACFCA9B" w14:textId="77777777" w:rsidTr="009F1822">
        <w:trPr>
          <w:trHeight w:hRule="exact" w:val="288"/>
        </w:trPr>
        <w:tc>
          <w:tcPr>
            <w:tcW w:w="2072" w:type="pct"/>
          </w:tcPr>
          <w:p w14:paraId="3560BC06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Gross requirements</w:t>
            </w:r>
          </w:p>
        </w:tc>
        <w:tc>
          <w:tcPr>
            <w:tcW w:w="533" w:type="pct"/>
          </w:tcPr>
          <w:p w14:paraId="5B1A0EDD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53" w:type="pct"/>
          </w:tcPr>
          <w:p w14:paraId="11B92894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05" w:type="pct"/>
          </w:tcPr>
          <w:p w14:paraId="075665A6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99" w:type="pct"/>
          </w:tcPr>
          <w:p w14:paraId="18864768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</w:tcPr>
          <w:p w14:paraId="726E19CD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</w:tcPr>
          <w:p w14:paraId="04E0B015" w14:textId="77777777" w:rsidR="00E4386E" w:rsidRDefault="00E4386E" w:rsidP="009F1822">
            <w:pPr>
              <w:tabs>
                <w:tab w:val="left" w:pos="732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386E" w14:paraId="2F98CE25" w14:textId="77777777" w:rsidTr="009F1822">
        <w:trPr>
          <w:trHeight w:hRule="exact" w:val="288"/>
        </w:trPr>
        <w:tc>
          <w:tcPr>
            <w:tcW w:w="2072" w:type="pct"/>
          </w:tcPr>
          <w:p w14:paraId="509C5FE5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Scheduled receipts</w:t>
            </w:r>
          </w:p>
        </w:tc>
        <w:tc>
          <w:tcPr>
            <w:tcW w:w="533" w:type="pct"/>
          </w:tcPr>
          <w:p w14:paraId="1A17A7E4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" w:type="pct"/>
          </w:tcPr>
          <w:p w14:paraId="1890852F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75</w:t>
            </w:r>
          </w:p>
        </w:tc>
        <w:tc>
          <w:tcPr>
            <w:tcW w:w="505" w:type="pct"/>
          </w:tcPr>
          <w:p w14:paraId="7B522E1E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499" w:type="pct"/>
          </w:tcPr>
          <w:p w14:paraId="1AC03122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4" w:type="pct"/>
          </w:tcPr>
          <w:p w14:paraId="5A299F1F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4" w:type="pct"/>
          </w:tcPr>
          <w:p w14:paraId="09CA43D4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7A7D6A4D" w14:textId="77777777" w:rsidTr="009F1822">
        <w:trPr>
          <w:trHeight w:hRule="exact" w:val="288"/>
        </w:trPr>
        <w:tc>
          <w:tcPr>
            <w:tcW w:w="2072" w:type="pct"/>
          </w:tcPr>
          <w:p w14:paraId="142928C7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Projected on hand = 65</w:t>
            </w:r>
          </w:p>
        </w:tc>
        <w:tc>
          <w:tcPr>
            <w:tcW w:w="533" w:type="pct"/>
          </w:tcPr>
          <w:p w14:paraId="0A0E0AC6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453" w:type="pct"/>
          </w:tcPr>
          <w:p w14:paraId="57C01569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505" w:type="pct"/>
          </w:tcPr>
          <w:p w14:paraId="7F0241EB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99" w:type="pct"/>
          </w:tcPr>
          <w:p w14:paraId="14A7E057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4" w:type="pct"/>
          </w:tcPr>
          <w:p w14:paraId="075628C6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4" w:type="pct"/>
          </w:tcPr>
          <w:p w14:paraId="0F66EC21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54941325" w14:textId="77777777" w:rsidTr="009F1822">
        <w:trPr>
          <w:trHeight w:hRule="exact" w:val="288"/>
        </w:trPr>
        <w:tc>
          <w:tcPr>
            <w:tcW w:w="2072" w:type="pct"/>
          </w:tcPr>
          <w:p w14:paraId="386414A5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Net requirements</w:t>
            </w:r>
          </w:p>
        </w:tc>
        <w:tc>
          <w:tcPr>
            <w:tcW w:w="533" w:type="pct"/>
          </w:tcPr>
          <w:p w14:paraId="7278BD67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53" w:type="pct"/>
          </w:tcPr>
          <w:p w14:paraId="1D0712DA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75</w:t>
            </w:r>
          </w:p>
        </w:tc>
        <w:tc>
          <w:tcPr>
            <w:tcW w:w="505" w:type="pct"/>
          </w:tcPr>
          <w:p w14:paraId="336B078B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499" w:type="pct"/>
          </w:tcPr>
          <w:p w14:paraId="2C0D2AE0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4" w:type="pct"/>
          </w:tcPr>
          <w:p w14:paraId="1032A2E1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4" w:type="pct"/>
          </w:tcPr>
          <w:p w14:paraId="019F3A81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3338682E" w14:textId="77777777" w:rsidTr="009F1822">
        <w:trPr>
          <w:trHeight w:hRule="exact" w:val="288"/>
        </w:trPr>
        <w:tc>
          <w:tcPr>
            <w:tcW w:w="2072" w:type="pct"/>
          </w:tcPr>
          <w:p w14:paraId="4FAF59B1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receipts</w:t>
            </w:r>
          </w:p>
        </w:tc>
        <w:tc>
          <w:tcPr>
            <w:tcW w:w="533" w:type="pct"/>
          </w:tcPr>
          <w:p w14:paraId="1510CC25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53" w:type="pct"/>
          </w:tcPr>
          <w:p w14:paraId="4074700C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75</w:t>
            </w:r>
          </w:p>
        </w:tc>
        <w:tc>
          <w:tcPr>
            <w:tcW w:w="505" w:type="pct"/>
          </w:tcPr>
          <w:p w14:paraId="4DFB5693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499" w:type="pct"/>
          </w:tcPr>
          <w:p w14:paraId="3E35138E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4" w:type="pct"/>
          </w:tcPr>
          <w:p w14:paraId="153BF360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4" w:type="pct"/>
          </w:tcPr>
          <w:p w14:paraId="37F4539C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4386E" w14:paraId="729D83D1" w14:textId="77777777" w:rsidTr="009F1822">
        <w:trPr>
          <w:trHeight w:hRule="exact" w:val="288"/>
        </w:trPr>
        <w:tc>
          <w:tcPr>
            <w:tcW w:w="2072" w:type="pct"/>
          </w:tcPr>
          <w:p w14:paraId="160184C1" w14:textId="77777777" w:rsidR="00E4386E" w:rsidRDefault="00E4386E" w:rsidP="001F38D3">
            <w:pPr>
              <w:pStyle w:val="ListParagraph"/>
              <w:tabs>
                <w:tab w:val="left" w:pos="5715"/>
              </w:tabs>
              <w:spacing w:line="48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Planned order releases</w:t>
            </w:r>
          </w:p>
        </w:tc>
        <w:tc>
          <w:tcPr>
            <w:tcW w:w="533" w:type="pct"/>
          </w:tcPr>
          <w:p w14:paraId="534EA3FF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75</w:t>
            </w:r>
          </w:p>
        </w:tc>
        <w:tc>
          <w:tcPr>
            <w:tcW w:w="453" w:type="pct"/>
          </w:tcPr>
          <w:p w14:paraId="0AF65D35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505" w:type="pct"/>
          </w:tcPr>
          <w:p w14:paraId="28627F7D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9" w:type="pct"/>
          </w:tcPr>
          <w:p w14:paraId="65C1B1F4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4" w:type="pct"/>
          </w:tcPr>
          <w:p w14:paraId="52D4CBC9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4" w:type="pct"/>
          </w:tcPr>
          <w:p w14:paraId="489AB84F" w14:textId="77777777" w:rsidR="00E4386E" w:rsidRDefault="00E4386E" w:rsidP="009F1822">
            <w:pPr>
              <w:pStyle w:val="ListParagraph"/>
              <w:tabs>
                <w:tab w:val="left" w:pos="732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FD6CFF4" w14:textId="77777777" w:rsidR="000F57A7" w:rsidRDefault="0045544A" w:rsidP="00A46922">
      <w:pPr>
        <w:spacing w:after="0"/>
        <w:ind w:left="360" w:hanging="360"/>
      </w:pPr>
      <w:r>
        <w:t>Cognitive Domain: Comprehension</w:t>
      </w:r>
    </w:p>
    <w:p w14:paraId="0EF49431" w14:textId="77777777" w:rsidR="00A46922" w:rsidRDefault="003B1EA2" w:rsidP="00A46922">
      <w:pPr>
        <w:spacing w:after="0"/>
        <w:ind w:left="360" w:hanging="360"/>
      </w:pPr>
      <w:r>
        <w:t>Difficulty Level: Hard</w:t>
      </w:r>
    </w:p>
    <w:p w14:paraId="57E5D964" w14:textId="77777777" w:rsidR="00542CC3" w:rsidRPr="00A44E55" w:rsidRDefault="00542CC3" w:rsidP="00542CC3"/>
    <w:sectPr w:rsidR="00542CC3" w:rsidRPr="00A44E55" w:rsidSect="003E708D">
      <w:headerReference w:type="default" r:id="rId19"/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6FCD43" w14:textId="77777777" w:rsidR="00C93064" w:rsidRDefault="00C93064">
      <w:r>
        <w:separator/>
      </w:r>
    </w:p>
  </w:endnote>
  <w:endnote w:type="continuationSeparator" w:id="0">
    <w:p w14:paraId="465A9F83" w14:textId="77777777" w:rsidR="00C93064" w:rsidRDefault="00C93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BFABE" w14:textId="77777777" w:rsidR="00C93064" w:rsidRDefault="00C93064">
      <w:r>
        <w:separator/>
      </w:r>
    </w:p>
  </w:footnote>
  <w:footnote w:type="continuationSeparator" w:id="0">
    <w:p w14:paraId="36ADCBEB" w14:textId="77777777" w:rsidR="00C93064" w:rsidRDefault="00C930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24B09" w14:textId="77777777" w:rsidR="001F38D3" w:rsidRDefault="001F38D3" w:rsidP="003E708D">
    <w:pPr>
      <w:pStyle w:val="Header"/>
      <w:jc w:val="right"/>
    </w:pPr>
    <w:r>
      <w:t>Instructor Resource</w:t>
    </w:r>
  </w:p>
  <w:p w14:paraId="2CD58EF5" w14:textId="77777777" w:rsidR="001F38D3" w:rsidRDefault="001F38D3" w:rsidP="003E708D">
    <w:pPr>
      <w:pStyle w:val="Header"/>
      <w:jc w:val="right"/>
      <w:rPr>
        <w:i/>
      </w:rPr>
    </w:pPr>
    <w:proofErr w:type="spellStart"/>
    <w:r>
      <w:t>Venkataraman</w:t>
    </w:r>
    <w:proofErr w:type="spellEnd"/>
    <w:r>
      <w:t xml:space="preserve">, </w:t>
    </w:r>
    <w:r>
      <w:rPr>
        <w:i/>
      </w:rPr>
      <w:t>Operations Management, 1e</w:t>
    </w:r>
  </w:p>
  <w:p w14:paraId="17DA1C0E" w14:textId="77777777" w:rsidR="001F38D3" w:rsidRPr="004762E3" w:rsidRDefault="001F38D3" w:rsidP="003E708D">
    <w:pPr>
      <w:pStyle w:val="Header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943C28"/>
    <w:multiLevelType w:val="hybridMultilevel"/>
    <w:tmpl w:val="2E84E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BE01B7"/>
    <w:multiLevelType w:val="hybridMultilevel"/>
    <w:tmpl w:val="3D241BE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31269A"/>
    <w:multiLevelType w:val="hybridMultilevel"/>
    <w:tmpl w:val="DC6CABF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663126"/>
    <w:multiLevelType w:val="hybridMultilevel"/>
    <w:tmpl w:val="ECB22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7674CF"/>
    <w:multiLevelType w:val="hybridMultilevel"/>
    <w:tmpl w:val="6D8AB2C6"/>
    <w:lvl w:ilvl="0" w:tplc="6974F44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1">
    <w:nsid w:val="279E045D"/>
    <w:multiLevelType w:val="hybridMultilevel"/>
    <w:tmpl w:val="22AED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C8233F"/>
    <w:multiLevelType w:val="hybridMultilevel"/>
    <w:tmpl w:val="71C896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506C3E"/>
    <w:multiLevelType w:val="hybridMultilevel"/>
    <w:tmpl w:val="9A5E70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925025"/>
    <w:multiLevelType w:val="hybridMultilevel"/>
    <w:tmpl w:val="B45CDC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D12B41"/>
    <w:multiLevelType w:val="hybridMultilevel"/>
    <w:tmpl w:val="7228F6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7E7086"/>
    <w:multiLevelType w:val="hybridMultilevel"/>
    <w:tmpl w:val="137CE45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6A472C4"/>
    <w:multiLevelType w:val="hybridMultilevel"/>
    <w:tmpl w:val="12D288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BC7F97"/>
    <w:multiLevelType w:val="hybridMultilevel"/>
    <w:tmpl w:val="4318689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04B4B8D"/>
    <w:multiLevelType w:val="hybridMultilevel"/>
    <w:tmpl w:val="7E5862E2"/>
    <w:lvl w:ilvl="0" w:tplc="74C40B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270584"/>
    <w:multiLevelType w:val="hybridMultilevel"/>
    <w:tmpl w:val="8B72F9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113964"/>
    <w:multiLevelType w:val="hybridMultilevel"/>
    <w:tmpl w:val="99BC63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CB0721"/>
    <w:multiLevelType w:val="hybridMultilevel"/>
    <w:tmpl w:val="5EC894B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E874BFE"/>
    <w:multiLevelType w:val="hybridMultilevel"/>
    <w:tmpl w:val="48347F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1B73FB"/>
    <w:multiLevelType w:val="hybridMultilevel"/>
    <w:tmpl w:val="821E2E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28758B"/>
    <w:multiLevelType w:val="hybridMultilevel"/>
    <w:tmpl w:val="CC464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2F215D"/>
    <w:multiLevelType w:val="hybridMultilevel"/>
    <w:tmpl w:val="31945A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FD5672"/>
    <w:multiLevelType w:val="hybridMultilevel"/>
    <w:tmpl w:val="12EEAF1E"/>
    <w:lvl w:ilvl="0" w:tplc="558C58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DE14051"/>
    <w:multiLevelType w:val="hybridMultilevel"/>
    <w:tmpl w:val="A06CC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2110AA"/>
    <w:multiLevelType w:val="hybridMultilevel"/>
    <w:tmpl w:val="CA4E9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F05804"/>
    <w:multiLevelType w:val="hybridMultilevel"/>
    <w:tmpl w:val="AA0C34B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6B5F67D9"/>
    <w:multiLevelType w:val="hybridMultilevel"/>
    <w:tmpl w:val="50B494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990FF6"/>
    <w:multiLevelType w:val="hybridMultilevel"/>
    <w:tmpl w:val="9026A3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AF153F2"/>
    <w:multiLevelType w:val="hybridMultilevel"/>
    <w:tmpl w:val="D0A26E58"/>
    <w:lvl w:ilvl="0" w:tplc="ABF08A5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4D1EDD"/>
    <w:multiLevelType w:val="hybridMultilevel"/>
    <w:tmpl w:val="59CE99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8"/>
  </w:num>
  <w:num w:numId="3">
    <w:abstractNumId w:val="29"/>
  </w:num>
  <w:num w:numId="4">
    <w:abstractNumId w:val="18"/>
  </w:num>
  <w:num w:numId="5">
    <w:abstractNumId w:val="22"/>
  </w:num>
  <w:num w:numId="6">
    <w:abstractNumId w:val="4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  <w:num w:numId="11">
    <w:abstractNumId w:val="33"/>
  </w:num>
  <w:num w:numId="12">
    <w:abstractNumId w:val="36"/>
  </w:num>
  <w:num w:numId="13">
    <w:abstractNumId w:val="10"/>
  </w:num>
  <w:num w:numId="14">
    <w:abstractNumId w:val="12"/>
  </w:num>
  <w:num w:numId="15">
    <w:abstractNumId w:val="11"/>
  </w:num>
  <w:num w:numId="16">
    <w:abstractNumId w:val="39"/>
  </w:num>
  <w:num w:numId="17">
    <w:abstractNumId w:val="37"/>
  </w:num>
  <w:num w:numId="18">
    <w:abstractNumId w:val="26"/>
  </w:num>
  <w:num w:numId="19">
    <w:abstractNumId w:val="40"/>
  </w:num>
  <w:num w:numId="20">
    <w:abstractNumId w:val="9"/>
  </w:num>
  <w:num w:numId="21">
    <w:abstractNumId w:val="27"/>
  </w:num>
  <w:num w:numId="22">
    <w:abstractNumId w:val="34"/>
  </w:num>
  <w:num w:numId="23">
    <w:abstractNumId w:val="20"/>
  </w:num>
  <w:num w:numId="24">
    <w:abstractNumId w:val="17"/>
  </w:num>
  <w:num w:numId="25">
    <w:abstractNumId w:val="21"/>
  </w:num>
  <w:num w:numId="26">
    <w:abstractNumId w:val="13"/>
  </w:num>
  <w:num w:numId="27">
    <w:abstractNumId w:val="24"/>
  </w:num>
  <w:num w:numId="28">
    <w:abstractNumId w:val="32"/>
  </w:num>
  <w:num w:numId="29">
    <w:abstractNumId w:val="19"/>
  </w:num>
  <w:num w:numId="30">
    <w:abstractNumId w:val="31"/>
  </w:num>
  <w:num w:numId="31">
    <w:abstractNumId w:val="8"/>
  </w:num>
  <w:num w:numId="32">
    <w:abstractNumId w:val="7"/>
  </w:num>
  <w:num w:numId="33">
    <w:abstractNumId w:val="16"/>
  </w:num>
  <w:num w:numId="34">
    <w:abstractNumId w:val="28"/>
  </w:num>
  <w:num w:numId="35">
    <w:abstractNumId w:val="30"/>
  </w:num>
  <w:num w:numId="36">
    <w:abstractNumId w:val="35"/>
  </w:num>
  <w:num w:numId="37">
    <w:abstractNumId w:val="14"/>
  </w:num>
  <w:num w:numId="38">
    <w:abstractNumId w:val="6"/>
  </w:num>
  <w:num w:numId="39">
    <w:abstractNumId w:val="25"/>
  </w:num>
  <w:num w:numId="40">
    <w:abstractNumId w:val="15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B4"/>
    <w:rsid w:val="00024CB8"/>
    <w:rsid w:val="00027A77"/>
    <w:rsid w:val="00033437"/>
    <w:rsid w:val="000A1C4D"/>
    <w:rsid w:val="000E18E8"/>
    <w:rsid w:val="000E2E8D"/>
    <w:rsid w:val="000F388C"/>
    <w:rsid w:val="000F57A7"/>
    <w:rsid w:val="00133E6C"/>
    <w:rsid w:val="00185227"/>
    <w:rsid w:val="00194840"/>
    <w:rsid w:val="001B761C"/>
    <w:rsid w:val="001F38D3"/>
    <w:rsid w:val="001F7343"/>
    <w:rsid w:val="00227074"/>
    <w:rsid w:val="00231527"/>
    <w:rsid w:val="0024652F"/>
    <w:rsid w:val="002633A4"/>
    <w:rsid w:val="00272B2E"/>
    <w:rsid w:val="002C5D57"/>
    <w:rsid w:val="002D0F36"/>
    <w:rsid w:val="00327683"/>
    <w:rsid w:val="00331370"/>
    <w:rsid w:val="00361935"/>
    <w:rsid w:val="00370467"/>
    <w:rsid w:val="00380723"/>
    <w:rsid w:val="00393EAF"/>
    <w:rsid w:val="003B1EA2"/>
    <w:rsid w:val="003C4235"/>
    <w:rsid w:val="003D1BC2"/>
    <w:rsid w:val="003E708D"/>
    <w:rsid w:val="003E7BF7"/>
    <w:rsid w:val="003F0E55"/>
    <w:rsid w:val="003F7148"/>
    <w:rsid w:val="0041308D"/>
    <w:rsid w:val="004203B7"/>
    <w:rsid w:val="0045544A"/>
    <w:rsid w:val="004762E3"/>
    <w:rsid w:val="00486A8A"/>
    <w:rsid w:val="004B17D5"/>
    <w:rsid w:val="004C7FAF"/>
    <w:rsid w:val="00500B36"/>
    <w:rsid w:val="0053536D"/>
    <w:rsid w:val="00542CC3"/>
    <w:rsid w:val="005646CF"/>
    <w:rsid w:val="00567315"/>
    <w:rsid w:val="00582851"/>
    <w:rsid w:val="00593132"/>
    <w:rsid w:val="005966A1"/>
    <w:rsid w:val="005F6A42"/>
    <w:rsid w:val="00616A17"/>
    <w:rsid w:val="00641EDC"/>
    <w:rsid w:val="006537C0"/>
    <w:rsid w:val="00661127"/>
    <w:rsid w:val="0067627F"/>
    <w:rsid w:val="006C2F92"/>
    <w:rsid w:val="006D1107"/>
    <w:rsid w:val="006E1D22"/>
    <w:rsid w:val="0072507A"/>
    <w:rsid w:val="007557A1"/>
    <w:rsid w:val="00761723"/>
    <w:rsid w:val="007B2823"/>
    <w:rsid w:val="00811EC9"/>
    <w:rsid w:val="00852986"/>
    <w:rsid w:val="00870008"/>
    <w:rsid w:val="00876836"/>
    <w:rsid w:val="008978D0"/>
    <w:rsid w:val="008B339D"/>
    <w:rsid w:val="008C4617"/>
    <w:rsid w:val="008D029E"/>
    <w:rsid w:val="008E46E0"/>
    <w:rsid w:val="00956287"/>
    <w:rsid w:val="00963D40"/>
    <w:rsid w:val="00974AA9"/>
    <w:rsid w:val="009A40A6"/>
    <w:rsid w:val="009B2FE8"/>
    <w:rsid w:val="009B58DA"/>
    <w:rsid w:val="009C6B85"/>
    <w:rsid w:val="009F1822"/>
    <w:rsid w:val="00A059F3"/>
    <w:rsid w:val="00A1465F"/>
    <w:rsid w:val="00A40DFB"/>
    <w:rsid w:val="00A44E55"/>
    <w:rsid w:val="00A46922"/>
    <w:rsid w:val="00A7129F"/>
    <w:rsid w:val="00A84C45"/>
    <w:rsid w:val="00AB42AC"/>
    <w:rsid w:val="00AC4FF8"/>
    <w:rsid w:val="00AD5452"/>
    <w:rsid w:val="00AD5E2E"/>
    <w:rsid w:val="00AE58E0"/>
    <w:rsid w:val="00AF06FF"/>
    <w:rsid w:val="00AF311C"/>
    <w:rsid w:val="00AF4F8B"/>
    <w:rsid w:val="00B164AA"/>
    <w:rsid w:val="00B31FED"/>
    <w:rsid w:val="00B36615"/>
    <w:rsid w:val="00B42E08"/>
    <w:rsid w:val="00B73564"/>
    <w:rsid w:val="00BB0389"/>
    <w:rsid w:val="00BB0C36"/>
    <w:rsid w:val="00BE1AD7"/>
    <w:rsid w:val="00BE1C05"/>
    <w:rsid w:val="00C048E3"/>
    <w:rsid w:val="00C55F1A"/>
    <w:rsid w:val="00C6457F"/>
    <w:rsid w:val="00C8654C"/>
    <w:rsid w:val="00C93064"/>
    <w:rsid w:val="00CA43C8"/>
    <w:rsid w:val="00CB2339"/>
    <w:rsid w:val="00CC0416"/>
    <w:rsid w:val="00CD1179"/>
    <w:rsid w:val="00CF3977"/>
    <w:rsid w:val="00CF39F3"/>
    <w:rsid w:val="00CF5F08"/>
    <w:rsid w:val="00CF66BC"/>
    <w:rsid w:val="00D33536"/>
    <w:rsid w:val="00D37945"/>
    <w:rsid w:val="00D37AF2"/>
    <w:rsid w:val="00D46302"/>
    <w:rsid w:val="00D667AA"/>
    <w:rsid w:val="00D8701F"/>
    <w:rsid w:val="00DA246F"/>
    <w:rsid w:val="00E06C9B"/>
    <w:rsid w:val="00E352E1"/>
    <w:rsid w:val="00E4386E"/>
    <w:rsid w:val="00E52712"/>
    <w:rsid w:val="00E74418"/>
    <w:rsid w:val="00EC67A7"/>
    <w:rsid w:val="00EC6AC2"/>
    <w:rsid w:val="00F069FA"/>
    <w:rsid w:val="00F4373D"/>
    <w:rsid w:val="00F54DB9"/>
    <w:rsid w:val="00F7153D"/>
    <w:rsid w:val="00F77A8F"/>
    <w:rsid w:val="00FD48B4"/>
    <w:rsid w:val="00FE2948"/>
    <w:rsid w:val="00FE64DE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3C3D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6922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uiPriority w:val="99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A4692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googqs-tidbit1">
    <w:name w:val="goog_qs-tidbit1"/>
    <w:basedOn w:val="DefaultParagraphFont"/>
    <w:uiPriority w:val="99"/>
    <w:rsid w:val="00A46922"/>
    <w:rPr>
      <w:rFonts w:cs="Times New Roman"/>
    </w:rPr>
  </w:style>
  <w:style w:type="table" w:styleId="TableGrid">
    <w:name w:val="Table Grid"/>
    <w:basedOn w:val="TableNormal"/>
    <w:uiPriority w:val="39"/>
    <w:rsid w:val="00A46922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46922"/>
    <w:rPr>
      <w:color w:val="808080"/>
    </w:rPr>
  </w:style>
  <w:style w:type="character" w:customStyle="1" w:styleId="fsb-title2">
    <w:name w:val="fsb-title2"/>
    <w:basedOn w:val="DefaultParagraphFont"/>
    <w:rsid w:val="00A46922"/>
    <w:rPr>
      <w:rFonts w:ascii="Arial" w:hAnsi="Arial" w:cs="Arial" w:hint="default"/>
      <w:strike w:val="0"/>
      <w:dstrike w:val="0"/>
      <w:vanish w:val="0"/>
      <w:webHidden w:val="0"/>
      <w:color w:val="333333"/>
      <w:sz w:val="24"/>
      <w:szCs w:val="24"/>
      <w:u w:val="none"/>
      <w:effect w:val="none"/>
      <w:specVanish w:val="0"/>
    </w:rPr>
  </w:style>
  <w:style w:type="character" w:customStyle="1" w:styleId="fsb-service-title2">
    <w:name w:val="fsb-service-title2"/>
    <w:basedOn w:val="DefaultParagraphFont"/>
    <w:rsid w:val="00A46922"/>
    <w:rPr>
      <w:vanish/>
      <w:webHidden w:val="0"/>
      <w:specVanish w:val="0"/>
    </w:rPr>
  </w:style>
  <w:style w:type="character" w:customStyle="1" w:styleId="fsb-count6">
    <w:name w:val="fsb-count6"/>
    <w:basedOn w:val="DefaultParagraphFont"/>
    <w:rsid w:val="00A46922"/>
  </w:style>
  <w:style w:type="character" w:styleId="Strong">
    <w:name w:val="Strong"/>
    <w:basedOn w:val="DefaultParagraphFont"/>
    <w:uiPriority w:val="22"/>
    <w:qFormat/>
    <w:rsid w:val="00A46922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A46922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A469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6922"/>
    <w:pPr>
      <w:spacing w:after="20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6922"/>
    <w:rPr>
      <w:rFonts w:asciiTheme="minorHAnsi" w:eastAsiaTheme="minorHAnsi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469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46922"/>
    <w:rPr>
      <w:rFonts w:asciiTheme="minorHAnsi" w:eastAsiaTheme="minorHAnsi" w:hAnsiTheme="minorHAnsi" w:cstheme="minorBidi"/>
      <w:b/>
      <w:bCs/>
    </w:rPr>
  </w:style>
  <w:style w:type="paragraph" w:styleId="EndnoteText">
    <w:name w:val="endnote text"/>
    <w:basedOn w:val="Normal"/>
    <w:link w:val="EndnoteTextChar"/>
    <w:uiPriority w:val="99"/>
    <w:unhideWhenUsed/>
    <w:rsid w:val="00A46922"/>
    <w:pPr>
      <w:spacing w:after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46922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unhideWhenUsed/>
    <w:rsid w:val="00A46922"/>
    <w:rPr>
      <w:vertAlign w:val="superscript"/>
    </w:rPr>
  </w:style>
  <w:style w:type="paragraph" w:styleId="NormalWeb">
    <w:name w:val="Normal (Web)"/>
    <w:basedOn w:val="Normal"/>
    <w:uiPriority w:val="99"/>
    <w:unhideWhenUsed/>
    <w:rsid w:val="00A46922"/>
    <w:pPr>
      <w:spacing w:before="100" w:beforeAutospacing="1" w:after="100" w:afterAutospacing="1"/>
    </w:pPr>
  </w:style>
  <w:style w:type="paragraph" w:customStyle="1" w:styleId="normaltext">
    <w:name w:val="normaltext"/>
    <w:basedOn w:val="Normal"/>
    <w:rsid w:val="00A46922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AF06F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6922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uiPriority w:val="99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A4692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googqs-tidbit1">
    <w:name w:val="goog_qs-tidbit1"/>
    <w:basedOn w:val="DefaultParagraphFont"/>
    <w:uiPriority w:val="99"/>
    <w:rsid w:val="00A46922"/>
    <w:rPr>
      <w:rFonts w:cs="Times New Roman"/>
    </w:rPr>
  </w:style>
  <w:style w:type="table" w:styleId="TableGrid">
    <w:name w:val="Table Grid"/>
    <w:basedOn w:val="TableNormal"/>
    <w:uiPriority w:val="39"/>
    <w:rsid w:val="00A46922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46922"/>
    <w:rPr>
      <w:color w:val="808080"/>
    </w:rPr>
  </w:style>
  <w:style w:type="character" w:customStyle="1" w:styleId="fsb-title2">
    <w:name w:val="fsb-title2"/>
    <w:basedOn w:val="DefaultParagraphFont"/>
    <w:rsid w:val="00A46922"/>
    <w:rPr>
      <w:rFonts w:ascii="Arial" w:hAnsi="Arial" w:cs="Arial" w:hint="default"/>
      <w:strike w:val="0"/>
      <w:dstrike w:val="0"/>
      <w:vanish w:val="0"/>
      <w:webHidden w:val="0"/>
      <w:color w:val="333333"/>
      <w:sz w:val="24"/>
      <w:szCs w:val="24"/>
      <w:u w:val="none"/>
      <w:effect w:val="none"/>
      <w:specVanish w:val="0"/>
    </w:rPr>
  </w:style>
  <w:style w:type="character" w:customStyle="1" w:styleId="fsb-service-title2">
    <w:name w:val="fsb-service-title2"/>
    <w:basedOn w:val="DefaultParagraphFont"/>
    <w:rsid w:val="00A46922"/>
    <w:rPr>
      <w:vanish/>
      <w:webHidden w:val="0"/>
      <w:specVanish w:val="0"/>
    </w:rPr>
  </w:style>
  <w:style w:type="character" w:customStyle="1" w:styleId="fsb-count6">
    <w:name w:val="fsb-count6"/>
    <w:basedOn w:val="DefaultParagraphFont"/>
    <w:rsid w:val="00A46922"/>
  </w:style>
  <w:style w:type="character" w:styleId="Strong">
    <w:name w:val="Strong"/>
    <w:basedOn w:val="DefaultParagraphFont"/>
    <w:uiPriority w:val="22"/>
    <w:qFormat/>
    <w:rsid w:val="00A46922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A46922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A469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6922"/>
    <w:pPr>
      <w:spacing w:after="20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6922"/>
    <w:rPr>
      <w:rFonts w:asciiTheme="minorHAnsi" w:eastAsiaTheme="minorHAnsi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469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46922"/>
    <w:rPr>
      <w:rFonts w:asciiTheme="minorHAnsi" w:eastAsiaTheme="minorHAnsi" w:hAnsiTheme="minorHAnsi" w:cstheme="minorBidi"/>
      <w:b/>
      <w:bCs/>
    </w:rPr>
  </w:style>
  <w:style w:type="paragraph" w:styleId="EndnoteText">
    <w:name w:val="endnote text"/>
    <w:basedOn w:val="Normal"/>
    <w:link w:val="EndnoteTextChar"/>
    <w:uiPriority w:val="99"/>
    <w:unhideWhenUsed/>
    <w:rsid w:val="00A46922"/>
    <w:pPr>
      <w:spacing w:after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46922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unhideWhenUsed/>
    <w:rsid w:val="00A46922"/>
    <w:rPr>
      <w:vertAlign w:val="superscript"/>
    </w:rPr>
  </w:style>
  <w:style w:type="paragraph" w:styleId="NormalWeb">
    <w:name w:val="Normal (Web)"/>
    <w:basedOn w:val="Normal"/>
    <w:uiPriority w:val="99"/>
    <w:unhideWhenUsed/>
    <w:rsid w:val="00A46922"/>
    <w:pPr>
      <w:spacing w:before="100" w:beforeAutospacing="1" w:after="100" w:afterAutospacing="1"/>
    </w:pPr>
  </w:style>
  <w:style w:type="paragraph" w:customStyle="1" w:styleId="normaltext">
    <w:name w:val="normaltext"/>
    <w:basedOn w:val="Normal"/>
    <w:rsid w:val="00A46922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AF06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y\AppData\Local\Microsoft\Windows\INetCache\IE\AT2AC056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2A793-4BED-4F68-AC4F-87ACFC78C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0</TotalTime>
  <Pages>23</Pages>
  <Words>3676</Words>
  <Characters>20956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Coastal Carolina University</Company>
  <LinksUpToDate>false</LinksUpToDate>
  <CharactersWithSpaces>24583</CharactersWithSpaces>
  <SharedDoc>false</SharedDoc>
  <HLinks>
    <vt:vector size="6" baseType="variant">
      <vt:variant>
        <vt:i4>2556018</vt:i4>
      </vt:variant>
      <vt:variant>
        <vt:i4>0</vt:i4>
      </vt:variant>
      <vt:variant>
        <vt:i4>0</vt:i4>
      </vt:variant>
      <vt:variant>
        <vt:i4>5</vt:i4>
      </vt:variant>
      <vt:variant>
        <vt:lpwstr>http://www.newsweek.com/suspicions-and-spies-silicon-valley-109827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harris</dc:creator>
  <cp:lastModifiedBy>SageUser</cp:lastModifiedBy>
  <cp:revision>2</cp:revision>
  <dcterms:created xsi:type="dcterms:W3CDTF">2017-02-23T22:29:00Z</dcterms:created>
  <dcterms:modified xsi:type="dcterms:W3CDTF">2017-02-23T22:29:00Z</dcterms:modified>
</cp:coreProperties>
</file>